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93D" w:rsidRPr="0043093D" w:rsidRDefault="0043093D" w:rsidP="0043093D">
      <w:pPr>
        <w:spacing w:after="0" w:line="240" w:lineRule="auto"/>
        <w:jc w:val="center"/>
        <w:rPr>
          <w:rFonts w:ascii="Verdana" w:hAnsi="Verdana"/>
          <w:b/>
          <w:sz w:val="24"/>
        </w:rPr>
      </w:pPr>
      <w:r w:rsidRPr="0043093D">
        <w:rPr>
          <w:rFonts w:ascii="Verdana" w:hAnsi="Verdana"/>
          <w:b/>
          <w:sz w:val="24"/>
        </w:rPr>
        <w:t>FORMULARZ ZGŁO</w:t>
      </w:r>
      <w:bookmarkStart w:id="0" w:name="_GoBack"/>
      <w:bookmarkEnd w:id="0"/>
      <w:r w:rsidRPr="0043093D">
        <w:rPr>
          <w:rFonts w:ascii="Verdana" w:hAnsi="Verdana"/>
          <w:b/>
          <w:sz w:val="24"/>
        </w:rPr>
        <w:t>SZENIOWY DO PROJEKTU</w:t>
      </w:r>
    </w:p>
    <w:p w:rsidR="0043093D" w:rsidRPr="00D31357" w:rsidRDefault="0043093D" w:rsidP="0043093D">
      <w:pPr>
        <w:spacing w:after="0" w:line="240" w:lineRule="auto"/>
        <w:ind w:right="180"/>
        <w:jc w:val="center"/>
        <w:rPr>
          <w:rFonts w:ascii="Verdana" w:hAnsi="Verdana"/>
          <w:sz w:val="2"/>
          <w:u w:val="single"/>
        </w:rPr>
      </w:pPr>
    </w:p>
    <w:tbl>
      <w:tblPr>
        <w:tblStyle w:val="Tabela-Siatka"/>
        <w:tblpPr w:leftFromText="141" w:rightFromText="141" w:vertAnchor="text" w:horzAnchor="margin" w:tblpXSpec="center" w:tblpY="81"/>
        <w:tblW w:w="109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63"/>
        <w:gridCol w:w="5801"/>
        <w:gridCol w:w="1410"/>
      </w:tblGrid>
      <w:tr w:rsidR="00D31357" w:rsidRPr="008652D4" w:rsidTr="00D31357">
        <w:trPr>
          <w:trHeight w:val="237"/>
        </w:trPr>
        <w:tc>
          <w:tcPr>
            <w:tcW w:w="10974" w:type="dxa"/>
            <w:gridSpan w:val="3"/>
            <w:shd w:val="clear" w:color="auto" w:fill="FFFFFF" w:themeFill="background1"/>
          </w:tcPr>
          <w:p w:rsidR="00D31357" w:rsidRPr="00800F3B" w:rsidRDefault="00D31357" w:rsidP="00D31357">
            <w:pPr>
              <w:shd w:val="clear" w:color="auto" w:fill="EEECE1" w:themeFill="background2"/>
              <w:spacing w:line="243" w:lineRule="auto"/>
              <w:ind w:right="180"/>
              <w:rPr>
                <w:rFonts w:ascii="Verdana" w:hAnsi="Verdana"/>
                <w:b/>
                <w:sz w:val="22"/>
                <w:highlight w:val="lightGray"/>
              </w:rPr>
            </w:pPr>
            <w:proofErr w:type="spellStart"/>
            <w:r w:rsidRPr="00800F3B">
              <w:rPr>
                <w:rFonts w:ascii="Verdana" w:hAnsi="Verdana"/>
                <w:b/>
              </w:rPr>
              <w:t>I.Dane</w:t>
            </w:r>
            <w:proofErr w:type="spellEnd"/>
            <w:r w:rsidRPr="00800F3B">
              <w:rPr>
                <w:rFonts w:ascii="Verdana" w:hAnsi="Verdana"/>
                <w:b/>
              </w:rPr>
              <w:t xml:space="preserve"> osobowe </w:t>
            </w:r>
            <w:r>
              <w:rPr>
                <w:rFonts w:ascii="Verdana" w:hAnsi="Verdana"/>
                <w:b/>
              </w:rPr>
              <w:t>uczennicy/ucznia</w:t>
            </w:r>
            <w:r w:rsidRPr="00800F3B">
              <w:rPr>
                <w:rFonts w:ascii="Verdana" w:hAnsi="Verdana"/>
                <w:b/>
              </w:rPr>
              <w:t xml:space="preserve">               </w:t>
            </w:r>
          </w:p>
        </w:tc>
      </w:tr>
      <w:tr w:rsidR="00D31357" w:rsidRPr="008652D4" w:rsidTr="00D31357">
        <w:trPr>
          <w:trHeight w:val="267"/>
        </w:trPr>
        <w:tc>
          <w:tcPr>
            <w:tcW w:w="3763" w:type="dxa"/>
          </w:tcPr>
          <w:p w:rsidR="00D31357" w:rsidRPr="008652D4" w:rsidRDefault="00D31357" w:rsidP="00D31357">
            <w:pPr>
              <w:spacing w:line="243" w:lineRule="auto"/>
              <w:ind w:right="180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Imię/I</w:t>
            </w:r>
            <w:r w:rsidRPr="008652D4">
              <w:rPr>
                <w:rFonts w:ascii="Verdana" w:hAnsi="Verdana"/>
                <w:sz w:val="22"/>
              </w:rPr>
              <w:t>miona</w:t>
            </w:r>
          </w:p>
        </w:tc>
        <w:tc>
          <w:tcPr>
            <w:tcW w:w="7211" w:type="dxa"/>
            <w:gridSpan w:val="2"/>
          </w:tcPr>
          <w:p w:rsidR="00D31357" w:rsidRPr="00173A0D" w:rsidRDefault="00D31357" w:rsidP="00D31357">
            <w:pPr>
              <w:spacing w:line="243" w:lineRule="auto"/>
              <w:ind w:right="180"/>
              <w:jc w:val="center"/>
              <w:rPr>
                <w:rFonts w:ascii="Verdana" w:hAnsi="Verdana"/>
                <w:sz w:val="22"/>
                <w:highlight w:val="lightGray"/>
              </w:rPr>
            </w:pPr>
          </w:p>
        </w:tc>
      </w:tr>
      <w:tr w:rsidR="00D31357" w:rsidRPr="008652D4" w:rsidTr="00D31357">
        <w:trPr>
          <w:trHeight w:val="267"/>
        </w:trPr>
        <w:tc>
          <w:tcPr>
            <w:tcW w:w="3763" w:type="dxa"/>
          </w:tcPr>
          <w:p w:rsidR="00D31357" w:rsidRPr="008652D4" w:rsidRDefault="00D31357" w:rsidP="00D31357">
            <w:pPr>
              <w:spacing w:line="243" w:lineRule="auto"/>
              <w:ind w:right="180"/>
              <w:rPr>
                <w:rFonts w:ascii="Verdana" w:hAnsi="Verdana"/>
                <w:sz w:val="22"/>
              </w:rPr>
            </w:pPr>
            <w:r w:rsidRPr="008652D4">
              <w:rPr>
                <w:rFonts w:ascii="Verdana" w:hAnsi="Verdana"/>
                <w:sz w:val="22"/>
              </w:rPr>
              <w:t>Nazwisko</w:t>
            </w:r>
          </w:p>
        </w:tc>
        <w:tc>
          <w:tcPr>
            <w:tcW w:w="7211" w:type="dxa"/>
            <w:gridSpan w:val="2"/>
          </w:tcPr>
          <w:p w:rsidR="00D31357" w:rsidRPr="008652D4" w:rsidRDefault="00D31357" w:rsidP="00D31357">
            <w:pPr>
              <w:spacing w:line="243" w:lineRule="auto"/>
              <w:ind w:right="180"/>
              <w:jc w:val="center"/>
              <w:rPr>
                <w:rFonts w:ascii="Verdana" w:hAnsi="Verdana"/>
                <w:sz w:val="22"/>
              </w:rPr>
            </w:pPr>
          </w:p>
        </w:tc>
      </w:tr>
      <w:tr w:rsidR="00D31357" w:rsidRPr="008652D4" w:rsidTr="00D31357">
        <w:trPr>
          <w:trHeight w:val="292"/>
        </w:trPr>
        <w:tc>
          <w:tcPr>
            <w:tcW w:w="3763" w:type="dxa"/>
          </w:tcPr>
          <w:p w:rsidR="00D31357" w:rsidRPr="008652D4" w:rsidRDefault="00D31357" w:rsidP="00D31357">
            <w:pPr>
              <w:spacing w:line="243" w:lineRule="auto"/>
              <w:ind w:right="180"/>
              <w:rPr>
                <w:rFonts w:ascii="Verdana" w:hAnsi="Verdana"/>
                <w:sz w:val="22"/>
              </w:rPr>
            </w:pPr>
            <w:r w:rsidRPr="008652D4">
              <w:rPr>
                <w:rFonts w:ascii="Verdana" w:hAnsi="Verdana"/>
                <w:sz w:val="22"/>
              </w:rPr>
              <w:t>PESEL</w:t>
            </w:r>
          </w:p>
        </w:tc>
        <w:tc>
          <w:tcPr>
            <w:tcW w:w="7211" w:type="dxa"/>
            <w:gridSpan w:val="2"/>
          </w:tcPr>
          <w:tbl>
            <w:tblPr>
              <w:tblW w:w="4123" w:type="dxa"/>
              <w:tblInd w:w="1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73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</w:tblGrid>
            <w:tr w:rsidR="00D31357" w:rsidTr="007A77D3">
              <w:trPr>
                <w:trHeight w:val="283"/>
              </w:trPr>
              <w:tc>
                <w:tcPr>
                  <w:tcW w:w="3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1357" w:rsidRDefault="00D31357" w:rsidP="00DE1AE3">
                  <w:pPr>
                    <w:framePr w:hSpace="141" w:wrap="around" w:vAnchor="text" w:hAnchor="margin" w:xAlign="center" w:y="81"/>
                    <w:autoSpaceDE w:val="0"/>
                    <w:rPr>
                      <w:rFonts w:ascii="Verdana" w:hAnsi="Verdana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1357" w:rsidRDefault="00D31357" w:rsidP="00DE1AE3">
                  <w:pPr>
                    <w:framePr w:hSpace="141" w:wrap="around" w:vAnchor="text" w:hAnchor="margin" w:xAlign="center" w:y="81"/>
                    <w:autoSpaceDE w:val="0"/>
                    <w:rPr>
                      <w:rFonts w:ascii="Verdana" w:hAnsi="Verdana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1357" w:rsidRDefault="00D31357" w:rsidP="00DE1AE3">
                  <w:pPr>
                    <w:framePr w:hSpace="141" w:wrap="around" w:vAnchor="text" w:hAnchor="margin" w:xAlign="center" w:y="81"/>
                    <w:autoSpaceDE w:val="0"/>
                    <w:rPr>
                      <w:rFonts w:ascii="Verdana" w:hAnsi="Verdana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1357" w:rsidRDefault="00D31357" w:rsidP="00DE1AE3">
                  <w:pPr>
                    <w:framePr w:hSpace="141" w:wrap="around" w:vAnchor="text" w:hAnchor="margin" w:xAlign="center" w:y="81"/>
                    <w:autoSpaceDE w:val="0"/>
                    <w:rPr>
                      <w:rFonts w:ascii="Verdana" w:hAnsi="Verdana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1357" w:rsidRDefault="00D31357" w:rsidP="00DE1AE3">
                  <w:pPr>
                    <w:framePr w:hSpace="141" w:wrap="around" w:vAnchor="text" w:hAnchor="margin" w:xAlign="center" w:y="81"/>
                    <w:autoSpaceDE w:val="0"/>
                    <w:rPr>
                      <w:rFonts w:ascii="Verdana" w:hAnsi="Verdana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1357" w:rsidRDefault="00D31357" w:rsidP="00DE1AE3">
                  <w:pPr>
                    <w:framePr w:hSpace="141" w:wrap="around" w:vAnchor="text" w:hAnchor="margin" w:xAlign="center" w:y="81"/>
                    <w:autoSpaceDE w:val="0"/>
                    <w:rPr>
                      <w:rFonts w:ascii="Verdana" w:hAnsi="Verdana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1357" w:rsidRDefault="00D31357" w:rsidP="00DE1AE3">
                  <w:pPr>
                    <w:framePr w:hSpace="141" w:wrap="around" w:vAnchor="text" w:hAnchor="margin" w:xAlign="center" w:y="81"/>
                    <w:autoSpaceDE w:val="0"/>
                    <w:rPr>
                      <w:rFonts w:ascii="Verdana" w:hAnsi="Verdana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1357" w:rsidRDefault="00D31357" w:rsidP="00DE1AE3">
                  <w:pPr>
                    <w:framePr w:hSpace="141" w:wrap="around" w:vAnchor="text" w:hAnchor="margin" w:xAlign="center" w:y="81"/>
                    <w:autoSpaceDE w:val="0"/>
                    <w:rPr>
                      <w:rFonts w:ascii="Verdana" w:hAnsi="Verdana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1357" w:rsidRDefault="00D31357" w:rsidP="00DE1AE3">
                  <w:pPr>
                    <w:framePr w:hSpace="141" w:wrap="around" w:vAnchor="text" w:hAnchor="margin" w:xAlign="center" w:y="81"/>
                    <w:autoSpaceDE w:val="0"/>
                    <w:rPr>
                      <w:rFonts w:ascii="Verdana" w:hAnsi="Verdana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1357" w:rsidRDefault="00D31357" w:rsidP="00DE1AE3">
                  <w:pPr>
                    <w:framePr w:hSpace="141" w:wrap="around" w:vAnchor="text" w:hAnchor="margin" w:xAlign="center" w:y="81"/>
                    <w:autoSpaceDE w:val="0"/>
                    <w:rPr>
                      <w:rFonts w:ascii="Verdana" w:hAnsi="Verdana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1357" w:rsidRDefault="00D31357" w:rsidP="00DE1AE3">
                  <w:pPr>
                    <w:framePr w:hSpace="141" w:wrap="around" w:vAnchor="text" w:hAnchor="margin" w:xAlign="center" w:y="81"/>
                    <w:autoSpaceDE w:val="0"/>
                    <w:rPr>
                      <w:rFonts w:ascii="Verdana" w:hAnsi="Verdana" w:cs="Calibri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D31357" w:rsidRPr="008652D4" w:rsidRDefault="00D31357" w:rsidP="00D31357">
            <w:pPr>
              <w:spacing w:line="243" w:lineRule="auto"/>
              <w:ind w:right="180"/>
              <w:jc w:val="center"/>
              <w:rPr>
                <w:rFonts w:ascii="Verdana" w:hAnsi="Verdana"/>
                <w:sz w:val="22"/>
              </w:rPr>
            </w:pPr>
          </w:p>
        </w:tc>
      </w:tr>
      <w:tr w:rsidR="00D31357" w:rsidRPr="008652D4" w:rsidTr="00D31357">
        <w:trPr>
          <w:trHeight w:val="267"/>
        </w:trPr>
        <w:tc>
          <w:tcPr>
            <w:tcW w:w="3763" w:type="dxa"/>
          </w:tcPr>
          <w:p w:rsidR="00D31357" w:rsidRPr="008652D4" w:rsidRDefault="00D31357" w:rsidP="00D31357">
            <w:pPr>
              <w:spacing w:line="243" w:lineRule="auto"/>
              <w:ind w:right="180"/>
              <w:rPr>
                <w:rFonts w:ascii="Verdana" w:hAnsi="Verdana"/>
                <w:sz w:val="22"/>
              </w:rPr>
            </w:pPr>
            <w:r w:rsidRPr="008652D4">
              <w:rPr>
                <w:rFonts w:ascii="Verdana" w:hAnsi="Verdana"/>
                <w:sz w:val="22"/>
              </w:rPr>
              <w:t>Data i miejsce urodzenia</w:t>
            </w:r>
          </w:p>
        </w:tc>
        <w:tc>
          <w:tcPr>
            <w:tcW w:w="7211" w:type="dxa"/>
            <w:gridSpan w:val="2"/>
          </w:tcPr>
          <w:p w:rsidR="00D31357" w:rsidRPr="008652D4" w:rsidRDefault="00D31357" w:rsidP="00D31357">
            <w:pPr>
              <w:spacing w:line="243" w:lineRule="auto"/>
              <w:ind w:right="180"/>
              <w:jc w:val="center"/>
              <w:rPr>
                <w:rFonts w:ascii="Verdana" w:hAnsi="Verdana"/>
                <w:sz w:val="22"/>
              </w:rPr>
            </w:pPr>
          </w:p>
        </w:tc>
      </w:tr>
      <w:tr w:rsidR="00D31357" w:rsidRPr="008652D4" w:rsidTr="00D31357">
        <w:trPr>
          <w:trHeight w:val="181"/>
        </w:trPr>
        <w:tc>
          <w:tcPr>
            <w:tcW w:w="3763" w:type="dxa"/>
          </w:tcPr>
          <w:p w:rsidR="00D31357" w:rsidRPr="008652D4" w:rsidRDefault="00D31357" w:rsidP="00D31357">
            <w:pPr>
              <w:spacing w:line="243" w:lineRule="auto"/>
              <w:ind w:right="180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Wiek </w:t>
            </w:r>
            <w:r w:rsidRPr="008652D4">
              <w:rPr>
                <w:rFonts w:ascii="Verdana" w:hAnsi="Verdana"/>
                <w:sz w:val="12"/>
                <w:szCs w:val="12"/>
              </w:rPr>
              <w:t>(w chwili przystąpienia do projektu)</w:t>
            </w:r>
          </w:p>
        </w:tc>
        <w:tc>
          <w:tcPr>
            <w:tcW w:w="7211" w:type="dxa"/>
            <w:gridSpan w:val="2"/>
          </w:tcPr>
          <w:p w:rsidR="00D31357" w:rsidRPr="008652D4" w:rsidRDefault="00D31357" w:rsidP="00D31357">
            <w:pPr>
              <w:spacing w:line="243" w:lineRule="auto"/>
              <w:ind w:right="180"/>
              <w:jc w:val="center"/>
              <w:rPr>
                <w:rFonts w:ascii="Verdana" w:hAnsi="Verdana"/>
                <w:sz w:val="22"/>
              </w:rPr>
            </w:pPr>
          </w:p>
        </w:tc>
      </w:tr>
      <w:tr w:rsidR="00D31357" w:rsidRPr="008652D4" w:rsidTr="00D31357">
        <w:trPr>
          <w:trHeight w:val="267"/>
        </w:trPr>
        <w:tc>
          <w:tcPr>
            <w:tcW w:w="3763" w:type="dxa"/>
          </w:tcPr>
          <w:p w:rsidR="00D31357" w:rsidRPr="008652D4" w:rsidRDefault="00D31357" w:rsidP="00D31357">
            <w:pPr>
              <w:spacing w:line="243" w:lineRule="auto"/>
              <w:ind w:right="180"/>
              <w:rPr>
                <w:rFonts w:ascii="Verdana" w:hAnsi="Verdana"/>
                <w:sz w:val="22"/>
              </w:rPr>
            </w:pPr>
            <w:r w:rsidRPr="008652D4">
              <w:rPr>
                <w:rFonts w:ascii="Verdana" w:hAnsi="Verdana"/>
                <w:sz w:val="22"/>
              </w:rPr>
              <w:t>Płeć</w:t>
            </w:r>
            <w:r>
              <w:rPr>
                <w:rFonts w:ascii="Verdana" w:hAnsi="Verdana"/>
                <w:sz w:val="22"/>
              </w:rPr>
              <w:t xml:space="preserve"> </w:t>
            </w:r>
          </w:p>
        </w:tc>
        <w:tc>
          <w:tcPr>
            <w:tcW w:w="7211" w:type="dxa"/>
            <w:gridSpan w:val="2"/>
          </w:tcPr>
          <w:p w:rsidR="00D31357" w:rsidRPr="008652D4" w:rsidRDefault="00D31357" w:rsidP="00D31357">
            <w:pPr>
              <w:spacing w:line="243" w:lineRule="auto"/>
              <w:ind w:right="180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4BF190E" wp14:editId="5230FD49">
                      <wp:simplePos x="0" y="0"/>
                      <wp:positionH relativeFrom="column">
                        <wp:posOffset>1242060</wp:posOffset>
                      </wp:positionH>
                      <wp:positionV relativeFrom="paragraph">
                        <wp:posOffset>41910</wp:posOffset>
                      </wp:positionV>
                      <wp:extent cx="121920" cy="91440"/>
                      <wp:effectExtent l="0" t="0" r="11430" b="2286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9144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BC6401" id="Prostokąt 1" o:spid="_x0000_s1026" style="position:absolute;margin-left:97.8pt;margin-top:3.3pt;width: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" fillcolor="white [3201]" strokecolor="black [3213]" strokeweight="2pt"/>
                  </w:pict>
                </mc:Fallback>
              </mc:AlternateContent>
            </w:r>
            <w:r w:rsidRPr="00A86103">
              <w:rPr>
                <w:rFonts w:ascii="Verdana" w:hAnsi="Verdana"/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71B322" wp14:editId="70F2027B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41910</wp:posOffset>
                      </wp:positionV>
                      <wp:extent cx="121920" cy="91440"/>
                      <wp:effectExtent l="0" t="0" r="11430" b="22860"/>
                      <wp:wrapNone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9144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C06D97" id="Prostokąt 2" o:spid="_x0000_s1026" style="position:absolute;margin-left:-.6pt;margin-top:3.3pt;width:9.6pt;height: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" fillcolor="white [3201]" strokecolor="black [3213]" strokeweight="2pt"/>
                  </w:pict>
                </mc:Fallback>
              </mc:AlternateContent>
            </w:r>
            <w:r>
              <w:rPr>
                <w:rFonts w:ascii="Verdana" w:hAnsi="Verdana"/>
                <w:sz w:val="22"/>
              </w:rPr>
              <w:t xml:space="preserve">   Dziewczynka       Chłopiec</w:t>
            </w:r>
          </w:p>
        </w:tc>
      </w:tr>
      <w:tr w:rsidR="00D31357" w:rsidRPr="008652D4" w:rsidTr="00D31357">
        <w:trPr>
          <w:trHeight w:val="237"/>
        </w:trPr>
        <w:tc>
          <w:tcPr>
            <w:tcW w:w="10974" w:type="dxa"/>
            <w:gridSpan w:val="3"/>
          </w:tcPr>
          <w:p w:rsidR="00D31357" w:rsidRPr="00800F3B" w:rsidRDefault="00D31357" w:rsidP="00D31357">
            <w:pPr>
              <w:shd w:val="clear" w:color="auto" w:fill="EEECE1" w:themeFill="background2"/>
              <w:spacing w:line="243" w:lineRule="auto"/>
              <w:ind w:right="180"/>
              <w:rPr>
                <w:rFonts w:ascii="Verdana" w:hAnsi="Verdana"/>
                <w:b/>
                <w:sz w:val="22"/>
                <w:highlight w:val="lightGray"/>
              </w:rPr>
            </w:pPr>
            <w:r w:rsidRPr="00800F3B">
              <w:rPr>
                <w:rFonts w:ascii="Verdana" w:hAnsi="Verdana"/>
                <w:b/>
              </w:rPr>
              <w:t xml:space="preserve">II. Adres zamieszkania </w:t>
            </w:r>
            <w:r>
              <w:rPr>
                <w:rFonts w:ascii="Verdana" w:hAnsi="Verdana"/>
                <w:b/>
              </w:rPr>
              <w:t>uczennicy/ucznia</w:t>
            </w:r>
            <w:r w:rsidRPr="00800F3B">
              <w:rPr>
                <w:rFonts w:ascii="Verdana" w:hAnsi="Verdana"/>
                <w:b/>
              </w:rPr>
              <w:t xml:space="preserve">                </w:t>
            </w:r>
          </w:p>
        </w:tc>
      </w:tr>
      <w:tr w:rsidR="00D31357" w:rsidRPr="008652D4" w:rsidTr="00D31357">
        <w:trPr>
          <w:trHeight w:val="267"/>
        </w:trPr>
        <w:tc>
          <w:tcPr>
            <w:tcW w:w="3763" w:type="dxa"/>
          </w:tcPr>
          <w:p w:rsidR="00D31357" w:rsidRPr="008652D4" w:rsidRDefault="00D31357" w:rsidP="00D31357">
            <w:pPr>
              <w:spacing w:line="243" w:lineRule="auto"/>
              <w:ind w:right="180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Województwo</w:t>
            </w:r>
          </w:p>
        </w:tc>
        <w:tc>
          <w:tcPr>
            <w:tcW w:w="7211" w:type="dxa"/>
            <w:gridSpan w:val="2"/>
          </w:tcPr>
          <w:p w:rsidR="00D31357" w:rsidRPr="008652D4" w:rsidRDefault="00D31357" w:rsidP="00D31357">
            <w:pPr>
              <w:spacing w:line="243" w:lineRule="auto"/>
              <w:ind w:right="180"/>
              <w:jc w:val="center"/>
              <w:rPr>
                <w:rFonts w:ascii="Verdana" w:hAnsi="Verdana"/>
                <w:sz w:val="22"/>
              </w:rPr>
            </w:pPr>
          </w:p>
        </w:tc>
      </w:tr>
      <w:tr w:rsidR="00D31357" w:rsidRPr="008652D4" w:rsidTr="00D31357">
        <w:trPr>
          <w:trHeight w:val="267"/>
        </w:trPr>
        <w:tc>
          <w:tcPr>
            <w:tcW w:w="3763" w:type="dxa"/>
          </w:tcPr>
          <w:p w:rsidR="00D31357" w:rsidRPr="008652D4" w:rsidRDefault="00D31357" w:rsidP="00D31357">
            <w:pPr>
              <w:spacing w:line="243" w:lineRule="auto"/>
              <w:ind w:right="180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Powiat</w:t>
            </w:r>
          </w:p>
        </w:tc>
        <w:tc>
          <w:tcPr>
            <w:tcW w:w="7211" w:type="dxa"/>
            <w:gridSpan w:val="2"/>
          </w:tcPr>
          <w:p w:rsidR="00D31357" w:rsidRPr="008652D4" w:rsidRDefault="00D31357" w:rsidP="00D31357">
            <w:pPr>
              <w:spacing w:line="243" w:lineRule="auto"/>
              <w:ind w:right="180"/>
              <w:jc w:val="center"/>
              <w:rPr>
                <w:rFonts w:ascii="Verdana" w:hAnsi="Verdana"/>
                <w:sz w:val="22"/>
              </w:rPr>
            </w:pPr>
          </w:p>
        </w:tc>
      </w:tr>
      <w:tr w:rsidR="00D31357" w:rsidRPr="008652D4" w:rsidTr="00D31357">
        <w:trPr>
          <w:trHeight w:val="267"/>
        </w:trPr>
        <w:tc>
          <w:tcPr>
            <w:tcW w:w="3763" w:type="dxa"/>
          </w:tcPr>
          <w:p w:rsidR="00D31357" w:rsidRPr="008652D4" w:rsidRDefault="00D31357" w:rsidP="00D31357">
            <w:pPr>
              <w:spacing w:line="243" w:lineRule="auto"/>
              <w:ind w:right="180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Gmina</w:t>
            </w:r>
          </w:p>
        </w:tc>
        <w:tc>
          <w:tcPr>
            <w:tcW w:w="7211" w:type="dxa"/>
            <w:gridSpan w:val="2"/>
          </w:tcPr>
          <w:p w:rsidR="00D31357" w:rsidRPr="008652D4" w:rsidRDefault="00D31357" w:rsidP="00D31357">
            <w:pPr>
              <w:spacing w:line="243" w:lineRule="auto"/>
              <w:ind w:right="180"/>
              <w:jc w:val="center"/>
              <w:rPr>
                <w:rFonts w:ascii="Verdana" w:hAnsi="Verdana"/>
                <w:sz w:val="22"/>
              </w:rPr>
            </w:pPr>
          </w:p>
        </w:tc>
      </w:tr>
      <w:tr w:rsidR="00D31357" w:rsidRPr="008652D4" w:rsidTr="00D31357">
        <w:trPr>
          <w:trHeight w:val="267"/>
        </w:trPr>
        <w:tc>
          <w:tcPr>
            <w:tcW w:w="3763" w:type="dxa"/>
          </w:tcPr>
          <w:p w:rsidR="00D31357" w:rsidRPr="008652D4" w:rsidRDefault="00D31357" w:rsidP="00D31357">
            <w:pPr>
              <w:spacing w:line="243" w:lineRule="auto"/>
              <w:ind w:right="180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Miejscowość</w:t>
            </w:r>
          </w:p>
        </w:tc>
        <w:tc>
          <w:tcPr>
            <w:tcW w:w="7211" w:type="dxa"/>
            <w:gridSpan w:val="2"/>
          </w:tcPr>
          <w:p w:rsidR="00D31357" w:rsidRPr="008652D4" w:rsidRDefault="00D31357" w:rsidP="00D31357">
            <w:pPr>
              <w:spacing w:line="243" w:lineRule="auto"/>
              <w:ind w:right="180"/>
              <w:jc w:val="center"/>
              <w:rPr>
                <w:rFonts w:ascii="Verdana" w:hAnsi="Verdana"/>
                <w:sz w:val="22"/>
              </w:rPr>
            </w:pPr>
          </w:p>
        </w:tc>
      </w:tr>
      <w:tr w:rsidR="00D31357" w:rsidRPr="008652D4" w:rsidTr="00D31357">
        <w:trPr>
          <w:trHeight w:val="267"/>
        </w:trPr>
        <w:tc>
          <w:tcPr>
            <w:tcW w:w="3763" w:type="dxa"/>
          </w:tcPr>
          <w:p w:rsidR="00D31357" w:rsidRPr="008652D4" w:rsidRDefault="00D31357" w:rsidP="00D31357">
            <w:pPr>
              <w:spacing w:line="243" w:lineRule="auto"/>
              <w:ind w:right="180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Ulica</w:t>
            </w:r>
          </w:p>
        </w:tc>
        <w:tc>
          <w:tcPr>
            <w:tcW w:w="7211" w:type="dxa"/>
            <w:gridSpan w:val="2"/>
          </w:tcPr>
          <w:p w:rsidR="00D31357" w:rsidRPr="008652D4" w:rsidRDefault="00D31357" w:rsidP="00D31357">
            <w:pPr>
              <w:spacing w:line="243" w:lineRule="auto"/>
              <w:ind w:right="180"/>
              <w:jc w:val="center"/>
              <w:rPr>
                <w:rFonts w:ascii="Verdana" w:hAnsi="Verdana"/>
                <w:sz w:val="22"/>
              </w:rPr>
            </w:pPr>
          </w:p>
        </w:tc>
      </w:tr>
      <w:tr w:rsidR="00D31357" w:rsidRPr="008652D4" w:rsidTr="00D31357">
        <w:trPr>
          <w:trHeight w:val="267"/>
        </w:trPr>
        <w:tc>
          <w:tcPr>
            <w:tcW w:w="3763" w:type="dxa"/>
          </w:tcPr>
          <w:p w:rsidR="00D31357" w:rsidRPr="008652D4" w:rsidRDefault="00D31357" w:rsidP="00D31357">
            <w:pPr>
              <w:spacing w:line="243" w:lineRule="auto"/>
              <w:ind w:right="180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Nr budynku</w:t>
            </w:r>
          </w:p>
        </w:tc>
        <w:tc>
          <w:tcPr>
            <w:tcW w:w="7211" w:type="dxa"/>
            <w:gridSpan w:val="2"/>
          </w:tcPr>
          <w:p w:rsidR="00D31357" w:rsidRPr="008652D4" w:rsidRDefault="00D31357" w:rsidP="00D31357">
            <w:pPr>
              <w:spacing w:line="243" w:lineRule="auto"/>
              <w:ind w:right="180"/>
              <w:rPr>
                <w:rFonts w:ascii="Verdana" w:hAnsi="Verdana"/>
                <w:sz w:val="22"/>
              </w:rPr>
            </w:pPr>
          </w:p>
        </w:tc>
      </w:tr>
      <w:tr w:rsidR="00D31357" w:rsidRPr="008652D4" w:rsidTr="00D31357">
        <w:trPr>
          <w:trHeight w:val="282"/>
        </w:trPr>
        <w:tc>
          <w:tcPr>
            <w:tcW w:w="3763" w:type="dxa"/>
          </w:tcPr>
          <w:p w:rsidR="00D31357" w:rsidRPr="008652D4" w:rsidRDefault="00D31357" w:rsidP="00D31357">
            <w:pPr>
              <w:spacing w:line="243" w:lineRule="auto"/>
              <w:ind w:right="180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Nr lokalu</w:t>
            </w:r>
          </w:p>
        </w:tc>
        <w:tc>
          <w:tcPr>
            <w:tcW w:w="7211" w:type="dxa"/>
            <w:gridSpan w:val="2"/>
          </w:tcPr>
          <w:p w:rsidR="00D31357" w:rsidRPr="008652D4" w:rsidRDefault="00D31357" w:rsidP="00D31357">
            <w:pPr>
              <w:spacing w:line="243" w:lineRule="auto"/>
              <w:ind w:right="180"/>
              <w:rPr>
                <w:rFonts w:ascii="Verdana" w:hAnsi="Verdana"/>
                <w:sz w:val="22"/>
              </w:rPr>
            </w:pPr>
          </w:p>
        </w:tc>
      </w:tr>
      <w:tr w:rsidR="00D31357" w:rsidRPr="008652D4" w:rsidTr="00D31357">
        <w:trPr>
          <w:trHeight w:val="267"/>
        </w:trPr>
        <w:tc>
          <w:tcPr>
            <w:tcW w:w="3763" w:type="dxa"/>
          </w:tcPr>
          <w:p w:rsidR="00D31357" w:rsidRPr="008652D4" w:rsidRDefault="00D31357" w:rsidP="00D31357">
            <w:pPr>
              <w:spacing w:line="243" w:lineRule="auto"/>
              <w:ind w:right="180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Kod pocztowy</w:t>
            </w:r>
          </w:p>
        </w:tc>
        <w:tc>
          <w:tcPr>
            <w:tcW w:w="7211" w:type="dxa"/>
            <w:gridSpan w:val="2"/>
          </w:tcPr>
          <w:p w:rsidR="00D31357" w:rsidRPr="008652D4" w:rsidRDefault="00D31357" w:rsidP="00D31357">
            <w:pPr>
              <w:spacing w:line="243" w:lineRule="auto"/>
              <w:ind w:right="180"/>
              <w:rPr>
                <w:rFonts w:ascii="Verdana" w:hAnsi="Verdana"/>
                <w:sz w:val="22"/>
              </w:rPr>
            </w:pPr>
          </w:p>
        </w:tc>
      </w:tr>
      <w:tr w:rsidR="00D31357" w:rsidRPr="008652D4" w:rsidTr="00D31357">
        <w:trPr>
          <w:trHeight w:val="267"/>
        </w:trPr>
        <w:tc>
          <w:tcPr>
            <w:tcW w:w="10974" w:type="dxa"/>
            <w:gridSpan w:val="3"/>
            <w:tcBorders>
              <w:bottom w:val="single" w:sz="6" w:space="0" w:color="000000"/>
            </w:tcBorders>
            <w:shd w:val="clear" w:color="auto" w:fill="EEECE1" w:themeFill="background2"/>
          </w:tcPr>
          <w:p w:rsidR="00D31357" w:rsidRPr="00800F3B" w:rsidRDefault="00D31357" w:rsidP="00D31357">
            <w:pPr>
              <w:spacing w:line="243" w:lineRule="auto"/>
              <w:ind w:right="180"/>
              <w:rPr>
                <w:rFonts w:ascii="Verdana" w:hAnsi="Verdana"/>
                <w:b/>
                <w:sz w:val="22"/>
                <w:highlight w:val="lightGray"/>
              </w:rPr>
            </w:pPr>
            <w:proofErr w:type="spellStart"/>
            <w:r w:rsidRPr="00800F3B">
              <w:rPr>
                <w:rFonts w:ascii="Verdana" w:hAnsi="Verdana"/>
                <w:b/>
                <w:sz w:val="22"/>
              </w:rPr>
              <w:t>III.Dane</w:t>
            </w:r>
            <w:proofErr w:type="spellEnd"/>
            <w:r w:rsidRPr="00800F3B">
              <w:rPr>
                <w:rFonts w:ascii="Verdana" w:hAnsi="Verdana"/>
                <w:b/>
                <w:sz w:val="22"/>
              </w:rPr>
              <w:t xml:space="preserve"> rodzica/opiekuna prawnego</w:t>
            </w:r>
          </w:p>
        </w:tc>
      </w:tr>
      <w:tr w:rsidR="00D31357" w:rsidRPr="008652D4" w:rsidTr="00D31357">
        <w:trPr>
          <w:trHeight w:val="267"/>
        </w:trPr>
        <w:tc>
          <w:tcPr>
            <w:tcW w:w="10974" w:type="dxa"/>
            <w:gridSpan w:val="3"/>
            <w:tcBorders>
              <w:top w:val="single" w:sz="6" w:space="0" w:color="000000"/>
              <w:bottom w:val="single" w:sz="4" w:space="0" w:color="auto"/>
            </w:tcBorders>
            <w:shd w:val="clear" w:color="auto" w:fill="FFFFFF" w:themeFill="background1"/>
          </w:tcPr>
          <w:p w:rsidR="00D31357" w:rsidRPr="008652D4" w:rsidRDefault="00D31357" w:rsidP="00D31357">
            <w:pPr>
              <w:spacing w:line="243" w:lineRule="auto"/>
              <w:ind w:right="180"/>
              <w:jc w:val="center"/>
              <w:rPr>
                <w:rFonts w:ascii="Verdana" w:hAnsi="Verdana"/>
                <w:sz w:val="22"/>
              </w:rPr>
            </w:pPr>
            <w:r w:rsidRPr="00A86103">
              <w:rPr>
                <w:rFonts w:ascii="Verdana" w:hAnsi="Verdana"/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F560E71" wp14:editId="7374ABF0">
                      <wp:simplePos x="0" y="0"/>
                      <wp:positionH relativeFrom="column">
                        <wp:posOffset>4111625</wp:posOffset>
                      </wp:positionH>
                      <wp:positionV relativeFrom="paragraph">
                        <wp:posOffset>27940</wp:posOffset>
                      </wp:positionV>
                      <wp:extent cx="121920" cy="91440"/>
                      <wp:effectExtent l="0" t="0" r="11430" b="2286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914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F360A6" id="Prostokąt 3" o:spid="_x0000_s1026" style="position:absolute;margin-left:323.75pt;margin-top:2.2pt;width:9.6pt;height: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" fillcolor="window" strokecolor="windowText" strokeweight="2pt"/>
                  </w:pict>
                </mc:Fallback>
              </mc:AlternateContent>
            </w:r>
            <w:r w:rsidRPr="00A86103">
              <w:rPr>
                <w:rFonts w:ascii="Verdana" w:hAnsi="Verdana"/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DF4FA71" wp14:editId="1A389C64">
                      <wp:simplePos x="0" y="0"/>
                      <wp:positionH relativeFrom="column">
                        <wp:posOffset>423545</wp:posOffset>
                      </wp:positionH>
                      <wp:positionV relativeFrom="paragraph">
                        <wp:posOffset>27940</wp:posOffset>
                      </wp:positionV>
                      <wp:extent cx="121920" cy="91440"/>
                      <wp:effectExtent l="0" t="0" r="11430" b="2286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914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3EB650" id="Prostokąt 4" o:spid="_x0000_s1026" style="position:absolute;margin-left:33.35pt;margin-top:2.2pt;width:9.6pt;height: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" fillcolor="window" strokecolor="windowText" strokeweight="2pt"/>
                  </w:pict>
                </mc:Fallback>
              </mc:AlternateContent>
            </w:r>
            <w:r w:rsidRPr="00A86103">
              <w:rPr>
                <w:rFonts w:ascii="Verdana" w:hAnsi="Verdana"/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8D46BEB" wp14:editId="583CC3B4">
                      <wp:simplePos x="0" y="0"/>
                      <wp:positionH relativeFrom="column">
                        <wp:posOffset>2229485</wp:posOffset>
                      </wp:positionH>
                      <wp:positionV relativeFrom="paragraph">
                        <wp:posOffset>27940</wp:posOffset>
                      </wp:positionV>
                      <wp:extent cx="121920" cy="91440"/>
                      <wp:effectExtent l="0" t="0" r="11430" b="2286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914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65B39D" id="Prostokąt 5" o:spid="_x0000_s1026" style="position:absolute;margin-left:175.55pt;margin-top:2.2pt;width:9.6pt;height: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" fillcolor="window" strokecolor="windowText" strokeweight="2pt"/>
                  </w:pict>
                </mc:Fallback>
              </mc:AlternateContent>
            </w:r>
            <w:r>
              <w:rPr>
                <w:rFonts w:ascii="Verdana" w:hAnsi="Verdana"/>
                <w:sz w:val="22"/>
              </w:rPr>
              <w:t>Matka                             Ojciec                              Opiekun prawny</w:t>
            </w:r>
          </w:p>
        </w:tc>
      </w:tr>
      <w:tr w:rsidR="00D31357" w:rsidRPr="008652D4" w:rsidTr="00D31357">
        <w:trPr>
          <w:trHeight w:val="252"/>
        </w:trPr>
        <w:tc>
          <w:tcPr>
            <w:tcW w:w="3763" w:type="dxa"/>
            <w:tcBorders>
              <w:top w:val="single" w:sz="4" w:space="0" w:color="auto"/>
            </w:tcBorders>
          </w:tcPr>
          <w:p w:rsidR="00D31357" w:rsidRPr="008652D4" w:rsidRDefault="00D31357" w:rsidP="00D31357">
            <w:pPr>
              <w:spacing w:line="243" w:lineRule="auto"/>
              <w:ind w:right="180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Imię</w:t>
            </w:r>
          </w:p>
        </w:tc>
        <w:tc>
          <w:tcPr>
            <w:tcW w:w="7211" w:type="dxa"/>
            <w:gridSpan w:val="2"/>
            <w:tcBorders>
              <w:top w:val="single" w:sz="4" w:space="0" w:color="auto"/>
            </w:tcBorders>
          </w:tcPr>
          <w:p w:rsidR="00D31357" w:rsidRPr="008652D4" w:rsidRDefault="00D31357" w:rsidP="00D31357">
            <w:pPr>
              <w:spacing w:line="243" w:lineRule="auto"/>
              <w:ind w:right="180"/>
              <w:jc w:val="center"/>
              <w:rPr>
                <w:rFonts w:ascii="Verdana" w:hAnsi="Verdana"/>
                <w:sz w:val="22"/>
              </w:rPr>
            </w:pPr>
          </w:p>
        </w:tc>
      </w:tr>
      <w:tr w:rsidR="00D31357" w:rsidRPr="008652D4" w:rsidTr="00D31357">
        <w:trPr>
          <w:trHeight w:val="267"/>
        </w:trPr>
        <w:tc>
          <w:tcPr>
            <w:tcW w:w="3763" w:type="dxa"/>
          </w:tcPr>
          <w:p w:rsidR="00D31357" w:rsidRPr="008652D4" w:rsidRDefault="00D31357" w:rsidP="00D31357">
            <w:pPr>
              <w:spacing w:line="243" w:lineRule="auto"/>
              <w:ind w:right="180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Nazwisko</w:t>
            </w:r>
          </w:p>
        </w:tc>
        <w:tc>
          <w:tcPr>
            <w:tcW w:w="7211" w:type="dxa"/>
            <w:gridSpan w:val="2"/>
          </w:tcPr>
          <w:p w:rsidR="00D31357" w:rsidRPr="008652D4" w:rsidRDefault="00D31357" w:rsidP="00D31357">
            <w:pPr>
              <w:spacing w:line="243" w:lineRule="auto"/>
              <w:ind w:right="180"/>
              <w:jc w:val="center"/>
              <w:rPr>
                <w:rFonts w:ascii="Verdana" w:hAnsi="Verdana"/>
                <w:sz w:val="22"/>
              </w:rPr>
            </w:pPr>
            <w:r w:rsidRPr="008652D4">
              <w:rPr>
                <w:rFonts w:ascii="Verdana" w:hAnsi="Verdana"/>
                <w:sz w:val="22"/>
              </w:rPr>
              <w:t xml:space="preserve">     </w:t>
            </w:r>
          </w:p>
        </w:tc>
      </w:tr>
      <w:tr w:rsidR="00D31357" w:rsidRPr="008652D4" w:rsidTr="00D31357">
        <w:trPr>
          <w:trHeight w:val="267"/>
        </w:trPr>
        <w:tc>
          <w:tcPr>
            <w:tcW w:w="3763" w:type="dxa"/>
          </w:tcPr>
          <w:p w:rsidR="00D31357" w:rsidRPr="008652D4" w:rsidRDefault="00D31357" w:rsidP="00D31357">
            <w:pPr>
              <w:spacing w:line="243" w:lineRule="auto"/>
              <w:ind w:right="180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Telefon kontaktowy</w:t>
            </w:r>
          </w:p>
        </w:tc>
        <w:tc>
          <w:tcPr>
            <w:tcW w:w="7211" w:type="dxa"/>
            <w:gridSpan w:val="2"/>
          </w:tcPr>
          <w:p w:rsidR="00D31357" w:rsidRPr="008652D4" w:rsidRDefault="00D31357" w:rsidP="00D31357">
            <w:pPr>
              <w:spacing w:line="243" w:lineRule="auto"/>
              <w:ind w:right="180"/>
              <w:jc w:val="center"/>
              <w:rPr>
                <w:rFonts w:ascii="Verdana" w:hAnsi="Verdana"/>
                <w:sz w:val="22"/>
              </w:rPr>
            </w:pPr>
          </w:p>
        </w:tc>
      </w:tr>
      <w:tr w:rsidR="00D31357" w:rsidRPr="008652D4" w:rsidTr="00D31357">
        <w:trPr>
          <w:trHeight w:val="282"/>
        </w:trPr>
        <w:tc>
          <w:tcPr>
            <w:tcW w:w="3763" w:type="dxa"/>
          </w:tcPr>
          <w:p w:rsidR="00D31357" w:rsidRPr="008652D4" w:rsidRDefault="00D31357" w:rsidP="00D31357">
            <w:pPr>
              <w:spacing w:line="243" w:lineRule="auto"/>
              <w:ind w:right="180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E-mail</w:t>
            </w:r>
          </w:p>
        </w:tc>
        <w:tc>
          <w:tcPr>
            <w:tcW w:w="7211" w:type="dxa"/>
            <w:gridSpan w:val="2"/>
          </w:tcPr>
          <w:p w:rsidR="00D31357" w:rsidRPr="008652D4" w:rsidRDefault="00D31357" w:rsidP="00D31357">
            <w:pPr>
              <w:spacing w:line="243" w:lineRule="auto"/>
              <w:ind w:right="180"/>
              <w:jc w:val="center"/>
              <w:rPr>
                <w:rFonts w:ascii="Verdana" w:hAnsi="Verdana"/>
                <w:sz w:val="22"/>
              </w:rPr>
            </w:pPr>
          </w:p>
        </w:tc>
      </w:tr>
      <w:tr w:rsidR="00D31357" w:rsidRPr="00800F3B" w:rsidTr="00D31357">
        <w:trPr>
          <w:trHeight w:val="237"/>
        </w:trPr>
        <w:tc>
          <w:tcPr>
            <w:tcW w:w="10974" w:type="dxa"/>
            <w:gridSpan w:val="3"/>
            <w:shd w:val="clear" w:color="auto" w:fill="EEECE1" w:themeFill="background2"/>
          </w:tcPr>
          <w:p w:rsidR="00D31357" w:rsidRPr="00800F3B" w:rsidRDefault="00D31357" w:rsidP="00D31357">
            <w:pPr>
              <w:spacing w:line="243" w:lineRule="auto"/>
              <w:ind w:right="180"/>
              <w:rPr>
                <w:rFonts w:ascii="Verdana" w:hAnsi="Verdana"/>
                <w:b/>
                <w:sz w:val="22"/>
                <w:highlight w:val="lightGray"/>
              </w:rPr>
            </w:pPr>
            <w:proofErr w:type="spellStart"/>
            <w:r w:rsidRPr="00800F3B">
              <w:rPr>
                <w:rFonts w:ascii="Verdana" w:hAnsi="Verdana"/>
                <w:b/>
              </w:rPr>
              <w:t>IV.Dane</w:t>
            </w:r>
            <w:proofErr w:type="spellEnd"/>
            <w:r w:rsidRPr="00800F3B">
              <w:rPr>
                <w:rFonts w:ascii="Verdana" w:hAnsi="Verdana"/>
                <w:b/>
              </w:rPr>
              <w:t xml:space="preserve"> dodatkowe              </w:t>
            </w:r>
          </w:p>
        </w:tc>
      </w:tr>
      <w:tr w:rsidR="00D31357" w:rsidRPr="00173A0D" w:rsidTr="00D31357">
        <w:trPr>
          <w:trHeight w:val="267"/>
        </w:trPr>
        <w:tc>
          <w:tcPr>
            <w:tcW w:w="10974" w:type="dxa"/>
            <w:gridSpan w:val="3"/>
            <w:shd w:val="clear" w:color="auto" w:fill="FFFFFF" w:themeFill="background1"/>
          </w:tcPr>
          <w:p w:rsidR="00D31357" w:rsidRPr="003F2F72" w:rsidRDefault="00D31357" w:rsidP="00D31357">
            <w:pPr>
              <w:spacing w:line="243" w:lineRule="auto"/>
              <w:ind w:right="180"/>
              <w:jc w:val="center"/>
              <w:rPr>
                <w:rFonts w:ascii="Verdana" w:hAnsi="Verdana"/>
                <w:sz w:val="22"/>
                <w:highlight w:val="lightGray"/>
              </w:rPr>
            </w:pPr>
            <w:r w:rsidRPr="003F2F72">
              <w:rPr>
                <w:rFonts w:ascii="Verdana" w:hAnsi="Verdana"/>
                <w:b/>
                <w:sz w:val="22"/>
              </w:rPr>
              <w:t>Oświadczam, że mój syn</w:t>
            </w:r>
            <w:r>
              <w:rPr>
                <w:rFonts w:ascii="Verdana" w:hAnsi="Verdana"/>
                <w:b/>
                <w:sz w:val="22"/>
              </w:rPr>
              <w:t>/córka, to (właściwe zaznaczyć</w:t>
            </w:r>
            <w:r w:rsidRPr="003F2F72">
              <w:rPr>
                <w:rFonts w:ascii="Verdana" w:hAnsi="Verdana"/>
                <w:b/>
                <w:sz w:val="22"/>
              </w:rPr>
              <w:t>):</w:t>
            </w:r>
          </w:p>
        </w:tc>
      </w:tr>
      <w:tr w:rsidR="00D31357" w:rsidRPr="00173A0D" w:rsidTr="00D31357">
        <w:trPr>
          <w:trHeight w:val="445"/>
        </w:trPr>
        <w:tc>
          <w:tcPr>
            <w:tcW w:w="9564" w:type="dxa"/>
            <w:gridSpan w:val="2"/>
          </w:tcPr>
          <w:p w:rsidR="00D31357" w:rsidRPr="008652D4" w:rsidRDefault="00D31357" w:rsidP="00D31357">
            <w:pPr>
              <w:spacing w:line="243" w:lineRule="auto"/>
              <w:ind w:right="180"/>
              <w:rPr>
                <w:rFonts w:ascii="Verdana" w:hAnsi="Verdana"/>
                <w:sz w:val="22"/>
              </w:rPr>
            </w:pPr>
            <w:r w:rsidRPr="00F15521">
              <w:rPr>
                <w:rFonts w:ascii="Verdana" w:hAnsi="Verdana"/>
                <w:sz w:val="18"/>
              </w:rPr>
              <w:t>Osoba należąca do mniejszości narodowej lub etnicznej, migrant, osoba obcego pochodzenia</w:t>
            </w:r>
          </w:p>
        </w:tc>
        <w:tc>
          <w:tcPr>
            <w:tcW w:w="1410" w:type="dxa"/>
          </w:tcPr>
          <w:p w:rsidR="00D31357" w:rsidRPr="00224AD6" w:rsidRDefault="00D31357" w:rsidP="00D31357">
            <w:pPr>
              <w:rPr>
                <w:b/>
              </w:rPr>
            </w:pPr>
            <w:r w:rsidRPr="00224AD6">
              <w:rPr>
                <w:b/>
              </w:rPr>
              <w:t>tak    nie</w:t>
            </w:r>
          </w:p>
        </w:tc>
      </w:tr>
      <w:tr w:rsidR="00D31357" w:rsidRPr="008652D4" w:rsidTr="00D31357">
        <w:trPr>
          <w:trHeight w:val="223"/>
        </w:trPr>
        <w:tc>
          <w:tcPr>
            <w:tcW w:w="9564" w:type="dxa"/>
            <w:gridSpan w:val="2"/>
          </w:tcPr>
          <w:p w:rsidR="00D31357" w:rsidRPr="00F15521" w:rsidRDefault="00D31357" w:rsidP="00D31357">
            <w:pPr>
              <w:spacing w:line="243" w:lineRule="auto"/>
              <w:ind w:right="180"/>
              <w:rPr>
                <w:rFonts w:ascii="Verdana" w:hAnsi="Verdana"/>
                <w:sz w:val="18"/>
              </w:rPr>
            </w:pPr>
            <w:r w:rsidRPr="00F15521">
              <w:rPr>
                <w:rFonts w:ascii="Verdana" w:hAnsi="Verdana"/>
                <w:sz w:val="18"/>
              </w:rPr>
              <w:t>Osoba bezdomna lub dotknięta wykluczeniem z dostępu do mieszkań</w:t>
            </w:r>
          </w:p>
        </w:tc>
        <w:tc>
          <w:tcPr>
            <w:tcW w:w="1410" w:type="dxa"/>
          </w:tcPr>
          <w:p w:rsidR="00D31357" w:rsidRPr="00224AD6" w:rsidRDefault="00D31357" w:rsidP="00D31357">
            <w:pPr>
              <w:rPr>
                <w:b/>
              </w:rPr>
            </w:pPr>
            <w:r w:rsidRPr="00224AD6">
              <w:rPr>
                <w:b/>
              </w:rPr>
              <w:t>tak    nie</w:t>
            </w:r>
          </w:p>
        </w:tc>
      </w:tr>
      <w:tr w:rsidR="00D31357" w:rsidRPr="008652D4" w:rsidTr="00D31357">
        <w:trPr>
          <w:trHeight w:val="223"/>
        </w:trPr>
        <w:tc>
          <w:tcPr>
            <w:tcW w:w="9564" w:type="dxa"/>
            <w:gridSpan w:val="2"/>
          </w:tcPr>
          <w:p w:rsidR="00D31357" w:rsidRPr="00F15521" w:rsidRDefault="00D31357" w:rsidP="00D31357">
            <w:pPr>
              <w:spacing w:line="243" w:lineRule="auto"/>
              <w:ind w:right="180"/>
              <w:rPr>
                <w:rFonts w:ascii="Verdana" w:hAnsi="Verdana"/>
                <w:sz w:val="18"/>
              </w:rPr>
            </w:pPr>
            <w:r w:rsidRPr="00F15521">
              <w:rPr>
                <w:rFonts w:ascii="Verdana" w:hAnsi="Verdana"/>
                <w:sz w:val="18"/>
              </w:rPr>
              <w:t>Osoba z niepełnosprawnościami</w:t>
            </w:r>
          </w:p>
        </w:tc>
        <w:tc>
          <w:tcPr>
            <w:tcW w:w="1410" w:type="dxa"/>
          </w:tcPr>
          <w:p w:rsidR="00D31357" w:rsidRPr="00224AD6" w:rsidRDefault="00D31357" w:rsidP="00D31357">
            <w:pPr>
              <w:rPr>
                <w:b/>
              </w:rPr>
            </w:pPr>
            <w:r w:rsidRPr="00224AD6">
              <w:rPr>
                <w:b/>
              </w:rPr>
              <w:t>tak    nie</w:t>
            </w:r>
          </w:p>
        </w:tc>
      </w:tr>
      <w:tr w:rsidR="00D31357" w:rsidRPr="008652D4" w:rsidTr="00D31357">
        <w:trPr>
          <w:trHeight w:val="207"/>
        </w:trPr>
        <w:tc>
          <w:tcPr>
            <w:tcW w:w="9564" w:type="dxa"/>
            <w:gridSpan w:val="2"/>
          </w:tcPr>
          <w:p w:rsidR="00D31357" w:rsidRPr="00F15521" w:rsidRDefault="00D31357" w:rsidP="00D31357">
            <w:pPr>
              <w:spacing w:line="243" w:lineRule="auto"/>
              <w:ind w:right="180"/>
              <w:rPr>
                <w:rFonts w:ascii="Verdana" w:hAnsi="Verdana"/>
                <w:sz w:val="18"/>
              </w:rPr>
            </w:pPr>
            <w:r w:rsidRPr="00F15521">
              <w:rPr>
                <w:rFonts w:ascii="Verdana" w:hAnsi="Verdana"/>
                <w:sz w:val="18"/>
              </w:rPr>
              <w:t>Osoba w innej niekorzystnej sytuacji społecznej (innej niż wymienione wcześniej</w:t>
            </w:r>
            <w:r>
              <w:rPr>
                <w:rFonts w:ascii="Verdana" w:hAnsi="Verdana"/>
                <w:sz w:val="18"/>
              </w:rPr>
              <w:t>)</w:t>
            </w:r>
          </w:p>
        </w:tc>
        <w:tc>
          <w:tcPr>
            <w:tcW w:w="1410" w:type="dxa"/>
          </w:tcPr>
          <w:p w:rsidR="00D31357" w:rsidRPr="00224AD6" w:rsidRDefault="00D31357" w:rsidP="00D31357">
            <w:pPr>
              <w:rPr>
                <w:b/>
              </w:rPr>
            </w:pPr>
            <w:r w:rsidRPr="00224AD6">
              <w:rPr>
                <w:b/>
              </w:rPr>
              <w:t>tak    nie</w:t>
            </w:r>
          </w:p>
        </w:tc>
      </w:tr>
      <w:tr w:rsidR="00D31357" w:rsidRPr="008652D4" w:rsidTr="00D31357">
        <w:trPr>
          <w:trHeight w:val="2324"/>
        </w:trPr>
        <w:tc>
          <w:tcPr>
            <w:tcW w:w="10974" w:type="dxa"/>
            <w:gridSpan w:val="3"/>
          </w:tcPr>
          <w:p w:rsidR="00D31357" w:rsidRPr="00D16B60" w:rsidRDefault="00D31357" w:rsidP="00D31357">
            <w:pPr>
              <w:spacing w:line="243" w:lineRule="auto"/>
              <w:ind w:right="180"/>
              <w:jc w:val="both"/>
              <w:rPr>
                <w:rFonts w:ascii="Verdana" w:hAnsi="Verdana"/>
                <w:b/>
                <w:sz w:val="22"/>
              </w:rPr>
            </w:pPr>
          </w:p>
          <w:p w:rsidR="00D31357" w:rsidRPr="00D16B60" w:rsidRDefault="00D31357" w:rsidP="00D31357">
            <w:pPr>
              <w:spacing w:line="243" w:lineRule="auto"/>
              <w:ind w:right="180"/>
              <w:jc w:val="both"/>
              <w:rPr>
                <w:rFonts w:ascii="Verdana" w:hAnsi="Verdana"/>
                <w:b/>
                <w:sz w:val="22"/>
              </w:rPr>
            </w:pPr>
            <w:r w:rsidRPr="00D16B60">
              <w:rPr>
                <w:rFonts w:ascii="Verdana" w:hAnsi="Verdana"/>
                <w:b/>
                <w:sz w:val="22"/>
              </w:rPr>
              <w:t>Oświadczam, że zapoznałam/em się z klauzulą informacyjną dotyczącą przetwarzania danych osobowych</w:t>
            </w:r>
          </w:p>
          <w:p w:rsidR="00D31357" w:rsidRDefault="00D31357" w:rsidP="00D31357">
            <w:pPr>
              <w:spacing w:line="243" w:lineRule="auto"/>
              <w:ind w:right="180"/>
              <w:jc w:val="both"/>
              <w:rPr>
                <w:rFonts w:ascii="Verdana" w:hAnsi="Verdana"/>
                <w:b/>
              </w:rPr>
            </w:pPr>
          </w:p>
          <w:p w:rsidR="00D31357" w:rsidRDefault="00D31357" w:rsidP="00D31357">
            <w:pPr>
              <w:spacing w:line="243" w:lineRule="auto"/>
              <w:ind w:right="180"/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Podpis Uczennicy/Ucznia…………………………………………………………………..…………….</w:t>
            </w:r>
          </w:p>
          <w:p w:rsidR="00D31357" w:rsidRDefault="00D31357" w:rsidP="00D31357">
            <w:pPr>
              <w:spacing w:line="243" w:lineRule="auto"/>
              <w:ind w:right="180"/>
              <w:jc w:val="both"/>
              <w:rPr>
                <w:rFonts w:ascii="Verdana" w:hAnsi="Verdana"/>
                <w:b/>
              </w:rPr>
            </w:pPr>
          </w:p>
          <w:p w:rsidR="00D31357" w:rsidRPr="00224AD6" w:rsidRDefault="00D31357" w:rsidP="00D31357">
            <w:pPr>
              <w:spacing w:line="243" w:lineRule="auto"/>
              <w:ind w:right="180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</w:rPr>
              <w:t>Podpis Rodzica/O</w:t>
            </w:r>
            <w:r w:rsidRPr="00CF509C">
              <w:rPr>
                <w:rFonts w:ascii="Verdana" w:hAnsi="Verdana"/>
                <w:b/>
              </w:rPr>
              <w:t>piekuna prawnego</w:t>
            </w:r>
            <w:r>
              <w:rPr>
                <w:rFonts w:ascii="Verdana" w:hAnsi="Verdana"/>
                <w:b/>
                <w:sz w:val="22"/>
              </w:rPr>
              <w:t>………………….…………………………..…………</w:t>
            </w:r>
          </w:p>
        </w:tc>
      </w:tr>
    </w:tbl>
    <w:p w:rsidR="00D31357" w:rsidRPr="00D31357" w:rsidRDefault="00D31357" w:rsidP="00D31357">
      <w:pPr>
        <w:spacing w:after="0" w:line="240" w:lineRule="auto"/>
        <w:ind w:right="180"/>
        <w:rPr>
          <w:rFonts w:ascii="Verdana" w:hAnsi="Verdana"/>
          <w:sz w:val="12"/>
          <w:u w:val="single"/>
        </w:rPr>
      </w:pPr>
    </w:p>
    <w:tbl>
      <w:tblPr>
        <w:tblStyle w:val="Tabela-Siatka"/>
        <w:tblpPr w:leftFromText="141" w:rightFromText="141" w:vertAnchor="text" w:horzAnchor="margin" w:tblpXSpec="center" w:tblpY="-85"/>
        <w:tblW w:w="10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8884"/>
        <w:gridCol w:w="1237"/>
      </w:tblGrid>
      <w:tr w:rsidR="0043093D" w:rsidRPr="008652D4" w:rsidTr="0043093D">
        <w:trPr>
          <w:trHeight w:val="356"/>
        </w:trPr>
        <w:tc>
          <w:tcPr>
            <w:tcW w:w="10735" w:type="dxa"/>
            <w:gridSpan w:val="3"/>
            <w:shd w:val="clear" w:color="auto" w:fill="EEECE1" w:themeFill="background2"/>
          </w:tcPr>
          <w:p w:rsidR="0043093D" w:rsidRPr="002E73C1" w:rsidRDefault="0043093D" w:rsidP="0043093D">
            <w:pPr>
              <w:spacing w:line="243" w:lineRule="auto"/>
              <w:ind w:right="180"/>
              <w:rPr>
                <w:rFonts w:ascii="Verdana" w:hAnsi="Verdana"/>
                <w:sz w:val="22"/>
                <w:highlight w:val="lightGray"/>
              </w:rPr>
            </w:pPr>
            <w:r w:rsidRPr="002E73C1">
              <w:rPr>
                <w:rFonts w:ascii="Verdana" w:hAnsi="Verdana"/>
                <w:b/>
              </w:rPr>
              <w:lastRenderedPageBreak/>
              <w:t xml:space="preserve">V. Zgłaszam udział </w:t>
            </w:r>
            <w:r>
              <w:rPr>
                <w:rFonts w:ascii="Verdana" w:hAnsi="Verdana"/>
                <w:b/>
              </w:rPr>
              <w:t xml:space="preserve">ucznia/uczennicy </w:t>
            </w:r>
            <w:r w:rsidRPr="002E73C1">
              <w:rPr>
                <w:rFonts w:ascii="Verdana" w:hAnsi="Verdana"/>
                <w:b/>
              </w:rPr>
              <w:t>(właściwe zaznaczyć x</w:t>
            </w:r>
            <w:r w:rsidRPr="002E73C1">
              <w:rPr>
                <w:rFonts w:ascii="Verdana" w:hAnsi="Verdana"/>
              </w:rPr>
              <w:t>):</w:t>
            </w:r>
          </w:p>
        </w:tc>
      </w:tr>
      <w:tr w:rsidR="0043093D" w:rsidRPr="008652D4" w:rsidTr="0043093D">
        <w:trPr>
          <w:trHeight w:val="962"/>
        </w:trPr>
        <w:tc>
          <w:tcPr>
            <w:tcW w:w="10735" w:type="dxa"/>
            <w:gridSpan w:val="3"/>
          </w:tcPr>
          <w:p w:rsidR="0043093D" w:rsidRPr="002E73C1" w:rsidRDefault="0043093D" w:rsidP="0043093D">
            <w:pPr>
              <w:spacing w:line="243" w:lineRule="auto"/>
              <w:ind w:right="180"/>
              <w:jc w:val="center"/>
              <w:rPr>
                <w:rFonts w:ascii="Verdana" w:hAnsi="Verdana"/>
                <w:sz w:val="22"/>
                <w:szCs w:val="22"/>
              </w:rPr>
            </w:pPr>
            <w:r w:rsidRPr="002E73C1">
              <w:rPr>
                <w:rFonts w:ascii="Verdana" w:hAnsi="Verdana"/>
                <w:sz w:val="22"/>
                <w:szCs w:val="22"/>
              </w:rPr>
              <w:t xml:space="preserve">Do projektu „„Uniwersytet Młodego Przyrodnika we Wrocławiu”” realizowanego w:  </w:t>
            </w:r>
          </w:p>
          <w:p w:rsidR="0043093D" w:rsidRPr="002E73C1" w:rsidRDefault="0043093D" w:rsidP="0043093D">
            <w:pPr>
              <w:spacing w:line="243" w:lineRule="auto"/>
              <w:ind w:right="180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43093D" w:rsidRPr="002E73C1" w:rsidRDefault="0043093D" w:rsidP="0043093D">
            <w:pPr>
              <w:spacing w:line="243" w:lineRule="auto"/>
              <w:ind w:right="180"/>
              <w:jc w:val="center"/>
              <w:rPr>
                <w:rFonts w:ascii="Verdana" w:hAnsi="Verdana"/>
                <w:sz w:val="22"/>
                <w:szCs w:val="22"/>
              </w:rPr>
            </w:pPr>
            <w:r w:rsidRPr="002E73C1">
              <w:rPr>
                <w:rFonts w:ascii="Verdana" w:hAnsi="Verdana"/>
                <w:sz w:val="22"/>
                <w:szCs w:val="22"/>
              </w:rPr>
              <w:t>……………..….…………………………………</w:t>
            </w:r>
            <w:r>
              <w:rPr>
                <w:rFonts w:ascii="Verdana" w:hAnsi="Verdana"/>
                <w:sz w:val="22"/>
                <w:szCs w:val="22"/>
              </w:rPr>
              <w:t>……………………………………………..….</w:t>
            </w:r>
            <w:r w:rsidRPr="002E73C1">
              <w:rPr>
                <w:rFonts w:ascii="Verdana" w:hAnsi="Verdana"/>
                <w:sz w:val="22"/>
                <w:szCs w:val="22"/>
              </w:rPr>
              <w:t>….……we Wrocławiu</w:t>
            </w:r>
          </w:p>
          <w:p w:rsidR="0043093D" w:rsidRPr="002E73C1" w:rsidRDefault="0043093D" w:rsidP="0043093D">
            <w:pPr>
              <w:spacing w:line="243" w:lineRule="auto"/>
              <w:ind w:right="180"/>
              <w:jc w:val="center"/>
              <w:rPr>
                <w:rFonts w:ascii="Verdana" w:hAnsi="Verdana"/>
                <w:i/>
                <w:sz w:val="22"/>
                <w:szCs w:val="22"/>
                <w:highlight w:val="lightGray"/>
              </w:rPr>
            </w:pPr>
            <w:r w:rsidRPr="0043093D">
              <w:rPr>
                <w:rFonts w:ascii="Verdana" w:hAnsi="Verdana"/>
                <w:i/>
                <w:sz w:val="16"/>
                <w:szCs w:val="22"/>
              </w:rPr>
              <w:t>nazwa szkoły</w:t>
            </w:r>
          </w:p>
        </w:tc>
      </w:tr>
      <w:tr w:rsidR="0043093D" w:rsidRPr="008652D4" w:rsidTr="0043093D">
        <w:trPr>
          <w:trHeight w:val="320"/>
        </w:trPr>
        <w:tc>
          <w:tcPr>
            <w:tcW w:w="9498" w:type="dxa"/>
            <w:gridSpan w:val="2"/>
          </w:tcPr>
          <w:p w:rsidR="0043093D" w:rsidRDefault="0043093D" w:rsidP="0043093D">
            <w:pPr>
              <w:spacing w:line="243" w:lineRule="auto"/>
              <w:ind w:right="18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Zgłaszam udział </w:t>
            </w:r>
            <w:r w:rsidRPr="002E73C1">
              <w:rPr>
                <w:rFonts w:ascii="Verdana" w:hAnsi="Verdana"/>
                <w:sz w:val="22"/>
              </w:rPr>
              <w:t>w zajęciach dydaktycznych seminaryjnych realizowanych</w:t>
            </w:r>
          </w:p>
          <w:p w:rsidR="0043093D" w:rsidRPr="002E73C1" w:rsidRDefault="0043093D" w:rsidP="0043093D">
            <w:pPr>
              <w:spacing w:line="243" w:lineRule="auto"/>
              <w:ind w:right="180"/>
              <w:jc w:val="center"/>
              <w:rPr>
                <w:rFonts w:ascii="Verdana" w:hAnsi="Verdana"/>
              </w:rPr>
            </w:pPr>
            <w:r w:rsidRPr="002E73C1">
              <w:rPr>
                <w:rFonts w:ascii="Verdana" w:hAnsi="Verdana"/>
                <w:sz w:val="22"/>
              </w:rPr>
              <w:t>na Uniwersytecie Przyrodniczym we Wrocławiu   –</w:t>
            </w:r>
            <w:r w:rsidRPr="002E73C1">
              <w:rPr>
                <w:rFonts w:ascii="Verdana" w:hAnsi="Verdana"/>
                <w:b/>
                <w:sz w:val="22"/>
              </w:rPr>
              <w:t>zaznaczyć (X) w jakich</w:t>
            </w:r>
            <w:r w:rsidRPr="002E73C1">
              <w:rPr>
                <w:rFonts w:ascii="Verdana" w:hAnsi="Verdana"/>
                <w:sz w:val="22"/>
              </w:rPr>
              <w:t>:</w:t>
            </w:r>
          </w:p>
        </w:tc>
        <w:tc>
          <w:tcPr>
            <w:tcW w:w="1237" w:type="dxa"/>
          </w:tcPr>
          <w:p w:rsidR="0043093D" w:rsidRPr="002E73C1" w:rsidRDefault="0043093D" w:rsidP="0043093D">
            <w:pPr>
              <w:spacing w:line="243" w:lineRule="auto"/>
              <w:ind w:right="180"/>
              <w:jc w:val="center"/>
              <w:rPr>
                <w:rFonts w:ascii="Verdana" w:hAnsi="Verdana"/>
                <w:sz w:val="22"/>
              </w:rPr>
            </w:pPr>
          </w:p>
        </w:tc>
      </w:tr>
      <w:tr w:rsidR="0043093D" w:rsidRPr="008652D4" w:rsidTr="0043093D">
        <w:trPr>
          <w:trHeight w:val="320"/>
        </w:trPr>
        <w:tc>
          <w:tcPr>
            <w:tcW w:w="614" w:type="dxa"/>
          </w:tcPr>
          <w:p w:rsidR="0043093D" w:rsidRPr="002E73C1" w:rsidRDefault="0043093D" w:rsidP="0043093D">
            <w:pPr>
              <w:spacing w:line="243" w:lineRule="auto"/>
              <w:ind w:right="180"/>
              <w:rPr>
                <w:rFonts w:ascii="Verdana" w:hAnsi="Verdana"/>
                <w:sz w:val="18"/>
              </w:rPr>
            </w:pPr>
            <w:r w:rsidRPr="002E73C1">
              <w:rPr>
                <w:rFonts w:ascii="Verdana" w:hAnsi="Verdana"/>
                <w:sz w:val="18"/>
              </w:rPr>
              <w:t>1</w:t>
            </w:r>
          </w:p>
        </w:tc>
        <w:tc>
          <w:tcPr>
            <w:tcW w:w="8884" w:type="dxa"/>
            <w:vAlign w:val="center"/>
          </w:tcPr>
          <w:p w:rsidR="0043093D" w:rsidRPr="00D16B60" w:rsidRDefault="0043093D" w:rsidP="0043093D">
            <w:pPr>
              <w:rPr>
                <w:rFonts w:ascii="Verdana" w:hAnsi="Verdana" w:cs="Arial"/>
                <w:color w:val="000000"/>
                <w:sz w:val="22"/>
              </w:rPr>
            </w:pPr>
            <w:r w:rsidRPr="00D16B60">
              <w:rPr>
                <w:rFonts w:ascii="Verdana" w:hAnsi="Verdana" w:cs="Arial"/>
                <w:color w:val="000000"/>
                <w:sz w:val="22"/>
              </w:rPr>
              <w:t>Aspekty ekologicznego kształtowania przestrzeni na podstawie ogrodów dydaktycznych</w:t>
            </w:r>
          </w:p>
        </w:tc>
        <w:tc>
          <w:tcPr>
            <w:tcW w:w="1237" w:type="dxa"/>
          </w:tcPr>
          <w:p w:rsidR="0043093D" w:rsidRPr="002E73C1" w:rsidRDefault="0043093D" w:rsidP="0043093D">
            <w:pPr>
              <w:spacing w:line="243" w:lineRule="auto"/>
              <w:ind w:right="180"/>
              <w:jc w:val="center"/>
              <w:rPr>
                <w:rFonts w:ascii="Verdana" w:hAnsi="Verdana"/>
                <w:sz w:val="22"/>
              </w:rPr>
            </w:pPr>
          </w:p>
        </w:tc>
      </w:tr>
      <w:tr w:rsidR="0043093D" w:rsidRPr="008652D4" w:rsidTr="0043093D">
        <w:trPr>
          <w:trHeight w:val="445"/>
        </w:trPr>
        <w:tc>
          <w:tcPr>
            <w:tcW w:w="614" w:type="dxa"/>
          </w:tcPr>
          <w:p w:rsidR="0043093D" w:rsidRPr="002E73C1" w:rsidRDefault="0043093D" w:rsidP="0043093D">
            <w:pPr>
              <w:spacing w:line="243" w:lineRule="auto"/>
              <w:ind w:right="180"/>
              <w:rPr>
                <w:rFonts w:ascii="Verdana" w:hAnsi="Verdana"/>
                <w:sz w:val="18"/>
              </w:rPr>
            </w:pPr>
            <w:r w:rsidRPr="002E73C1">
              <w:rPr>
                <w:rFonts w:ascii="Verdana" w:hAnsi="Verdana"/>
                <w:sz w:val="18"/>
              </w:rPr>
              <w:t>2</w:t>
            </w:r>
          </w:p>
        </w:tc>
        <w:tc>
          <w:tcPr>
            <w:tcW w:w="8884" w:type="dxa"/>
            <w:vAlign w:val="center"/>
          </w:tcPr>
          <w:p w:rsidR="0043093D" w:rsidRPr="00D16B60" w:rsidRDefault="0043093D" w:rsidP="0043093D">
            <w:pPr>
              <w:spacing w:line="243" w:lineRule="auto"/>
              <w:ind w:right="180"/>
              <w:rPr>
                <w:rFonts w:ascii="Verdana" w:hAnsi="Verdana"/>
                <w:sz w:val="22"/>
              </w:rPr>
            </w:pPr>
            <w:r w:rsidRPr="00D16B60">
              <w:rPr>
                <w:rFonts w:ascii="Verdana" w:hAnsi="Verdana"/>
                <w:sz w:val="22"/>
              </w:rPr>
              <w:t>Od ziarniaka do bułki</w:t>
            </w:r>
          </w:p>
        </w:tc>
        <w:tc>
          <w:tcPr>
            <w:tcW w:w="1237" w:type="dxa"/>
          </w:tcPr>
          <w:p w:rsidR="0043093D" w:rsidRPr="002E73C1" w:rsidRDefault="0043093D" w:rsidP="0043093D">
            <w:pPr>
              <w:spacing w:line="243" w:lineRule="auto"/>
              <w:ind w:right="180"/>
              <w:jc w:val="center"/>
              <w:rPr>
                <w:rFonts w:ascii="Verdana" w:hAnsi="Verdana"/>
                <w:sz w:val="22"/>
              </w:rPr>
            </w:pPr>
          </w:p>
        </w:tc>
      </w:tr>
      <w:tr w:rsidR="0043093D" w:rsidRPr="008652D4" w:rsidTr="0043093D">
        <w:trPr>
          <w:trHeight w:val="926"/>
        </w:trPr>
        <w:tc>
          <w:tcPr>
            <w:tcW w:w="10735" w:type="dxa"/>
            <w:gridSpan w:val="3"/>
          </w:tcPr>
          <w:p w:rsidR="0043093D" w:rsidRDefault="0043093D" w:rsidP="0043093D">
            <w:pPr>
              <w:spacing w:line="243" w:lineRule="auto"/>
              <w:ind w:right="180"/>
              <w:jc w:val="center"/>
              <w:rPr>
                <w:rFonts w:ascii="Verdana" w:hAnsi="Verdana"/>
              </w:rPr>
            </w:pPr>
          </w:p>
          <w:p w:rsidR="0043093D" w:rsidRDefault="0043093D" w:rsidP="0043093D">
            <w:pPr>
              <w:spacing w:line="243" w:lineRule="auto"/>
              <w:ind w:right="180"/>
              <w:jc w:val="center"/>
              <w:rPr>
                <w:rFonts w:ascii="Verdana" w:hAnsi="Verdana"/>
              </w:rPr>
            </w:pPr>
            <w:r w:rsidRPr="002E73C1">
              <w:rPr>
                <w:rFonts w:ascii="Verdana" w:hAnsi="Verdana"/>
              </w:rPr>
              <w:t>……………………………………..………………………………..</w:t>
            </w:r>
          </w:p>
          <w:p w:rsidR="0043093D" w:rsidRDefault="0043093D" w:rsidP="0043093D">
            <w:pPr>
              <w:spacing w:line="243" w:lineRule="auto"/>
              <w:ind w:right="180"/>
              <w:jc w:val="center"/>
              <w:rPr>
                <w:rFonts w:ascii="Verdana" w:hAnsi="Verdana"/>
                <w:sz w:val="16"/>
                <w:szCs w:val="16"/>
              </w:rPr>
            </w:pPr>
            <w:r w:rsidRPr="002E73C1">
              <w:rPr>
                <w:rFonts w:ascii="Verdana" w:hAnsi="Verdana"/>
                <w:sz w:val="16"/>
                <w:szCs w:val="16"/>
              </w:rPr>
              <w:t xml:space="preserve">Data, </w:t>
            </w:r>
            <w:r>
              <w:rPr>
                <w:rFonts w:ascii="Verdana" w:hAnsi="Verdana"/>
                <w:sz w:val="16"/>
                <w:szCs w:val="16"/>
              </w:rPr>
              <w:t>podpis uczennicy/ucznia</w:t>
            </w:r>
          </w:p>
          <w:p w:rsidR="0043093D" w:rsidRPr="002E73C1" w:rsidRDefault="0043093D" w:rsidP="0043093D">
            <w:pPr>
              <w:spacing w:line="243" w:lineRule="auto"/>
              <w:ind w:right="180"/>
              <w:jc w:val="center"/>
              <w:rPr>
                <w:rFonts w:ascii="Verdana" w:hAnsi="Verdana"/>
              </w:rPr>
            </w:pPr>
          </w:p>
          <w:p w:rsidR="0043093D" w:rsidRPr="002E73C1" w:rsidRDefault="0043093D" w:rsidP="0043093D">
            <w:pPr>
              <w:spacing w:line="243" w:lineRule="auto"/>
              <w:ind w:right="180"/>
              <w:jc w:val="center"/>
              <w:rPr>
                <w:rFonts w:ascii="Verdana" w:hAnsi="Verdana"/>
              </w:rPr>
            </w:pPr>
            <w:r w:rsidRPr="002E73C1">
              <w:rPr>
                <w:rFonts w:ascii="Verdana" w:hAnsi="Verdana"/>
              </w:rPr>
              <w:t>……………………………………..………………………………..</w:t>
            </w:r>
          </w:p>
          <w:p w:rsidR="0043093D" w:rsidRPr="002E73C1" w:rsidRDefault="0043093D" w:rsidP="0043093D">
            <w:pPr>
              <w:spacing w:line="243" w:lineRule="auto"/>
              <w:ind w:right="180"/>
              <w:jc w:val="center"/>
              <w:rPr>
                <w:rFonts w:ascii="Verdana" w:hAnsi="Verdana"/>
                <w:sz w:val="16"/>
                <w:szCs w:val="16"/>
              </w:rPr>
            </w:pPr>
            <w:r w:rsidRPr="002E73C1">
              <w:rPr>
                <w:rFonts w:ascii="Verdana" w:hAnsi="Verdana"/>
                <w:sz w:val="16"/>
                <w:szCs w:val="16"/>
              </w:rPr>
              <w:t>Data, podpis rodzica/opiekuna prawnego</w:t>
            </w:r>
          </w:p>
        </w:tc>
      </w:tr>
    </w:tbl>
    <w:p w:rsidR="0043093D" w:rsidRPr="0043093D" w:rsidRDefault="0043093D" w:rsidP="0043093D">
      <w:pPr>
        <w:spacing w:line="243" w:lineRule="auto"/>
        <w:ind w:left="40" w:right="180"/>
        <w:jc w:val="center"/>
        <w:rPr>
          <w:rFonts w:ascii="Verdana" w:hAnsi="Verdana"/>
          <w:b/>
          <w:sz w:val="2"/>
          <w:u w:val="single"/>
        </w:rPr>
      </w:pPr>
    </w:p>
    <w:tbl>
      <w:tblPr>
        <w:tblStyle w:val="Tabela-Siatka"/>
        <w:tblpPr w:leftFromText="141" w:rightFromText="141" w:vertAnchor="text" w:horzAnchor="margin" w:tblpXSpec="center" w:tblpY="146"/>
        <w:tblW w:w="10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25"/>
        <w:gridCol w:w="959"/>
        <w:gridCol w:w="959"/>
        <w:gridCol w:w="1776"/>
        <w:gridCol w:w="6"/>
      </w:tblGrid>
      <w:tr w:rsidR="0043093D" w:rsidRPr="008652D4" w:rsidTr="0043093D">
        <w:trPr>
          <w:gridAfter w:val="1"/>
          <w:wAfter w:w="6" w:type="dxa"/>
          <w:trHeight w:val="506"/>
        </w:trPr>
        <w:tc>
          <w:tcPr>
            <w:tcW w:w="10819" w:type="dxa"/>
            <w:gridSpan w:val="4"/>
          </w:tcPr>
          <w:p w:rsidR="0043093D" w:rsidRPr="00CF509C" w:rsidRDefault="0043093D" w:rsidP="0043093D">
            <w:pPr>
              <w:pStyle w:val="Akapitzlist"/>
              <w:numPr>
                <w:ilvl w:val="0"/>
                <w:numId w:val="48"/>
              </w:numPr>
              <w:shd w:val="clear" w:color="auto" w:fill="EEECE1" w:themeFill="background2"/>
              <w:spacing w:line="243" w:lineRule="auto"/>
              <w:ind w:right="180"/>
              <w:contextualSpacing/>
              <w:jc w:val="center"/>
              <w:rPr>
                <w:rFonts w:ascii="Verdana" w:hAnsi="Verdana"/>
                <w:sz w:val="22"/>
                <w:highlight w:val="lightGray"/>
              </w:rPr>
            </w:pPr>
            <w:r w:rsidRPr="00CF509C">
              <w:rPr>
                <w:rFonts w:ascii="Verdana" w:hAnsi="Verdana"/>
                <w:b/>
              </w:rPr>
              <w:t>Decyzja Komisji Rekrutacyjnej na posiedzeniu w dniu:</w:t>
            </w:r>
          </w:p>
          <w:p w:rsidR="0043093D" w:rsidRPr="00310D57" w:rsidRDefault="0043093D" w:rsidP="0043093D">
            <w:pPr>
              <w:spacing w:line="243" w:lineRule="auto"/>
              <w:ind w:right="180"/>
              <w:jc w:val="center"/>
              <w:rPr>
                <w:rFonts w:ascii="Verdana" w:hAnsi="Verdana"/>
                <w:sz w:val="22"/>
                <w:highlight w:val="lightGray"/>
              </w:rPr>
            </w:pPr>
            <w:r w:rsidRPr="00310D57">
              <w:rPr>
                <w:rFonts w:ascii="Verdana" w:hAnsi="Verdana"/>
                <w:sz w:val="22"/>
              </w:rPr>
              <w:t>……………………………………………………</w:t>
            </w:r>
          </w:p>
        </w:tc>
      </w:tr>
      <w:tr w:rsidR="0043093D" w:rsidRPr="008652D4" w:rsidTr="0043093D">
        <w:trPr>
          <w:gridAfter w:val="1"/>
          <w:wAfter w:w="6" w:type="dxa"/>
          <w:trHeight w:val="506"/>
        </w:trPr>
        <w:tc>
          <w:tcPr>
            <w:tcW w:w="10819" w:type="dxa"/>
            <w:gridSpan w:val="4"/>
          </w:tcPr>
          <w:p w:rsidR="0043093D" w:rsidRPr="008652D4" w:rsidRDefault="0043093D" w:rsidP="0043093D">
            <w:pPr>
              <w:spacing w:line="243" w:lineRule="auto"/>
              <w:ind w:right="180"/>
              <w:jc w:val="center"/>
              <w:rPr>
                <w:rFonts w:ascii="Verdana" w:hAnsi="Verdana"/>
                <w:sz w:val="22"/>
              </w:rPr>
            </w:pPr>
            <w:r w:rsidRPr="00CF509C">
              <w:rPr>
                <w:rFonts w:ascii="Verdana" w:hAnsi="Verdana"/>
                <w:sz w:val="22"/>
                <w:szCs w:val="22"/>
              </w:rPr>
              <w:t>Zakwalifikowano/Nie zakwalifikowano do udziału w projekcie/Zakwalifikowano do udziału na listę rezerwową</w:t>
            </w:r>
            <w:r>
              <w:rPr>
                <w:rFonts w:ascii="Verdana" w:hAnsi="Verdana"/>
                <w:sz w:val="22"/>
                <w:szCs w:val="22"/>
              </w:rPr>
              <w:t xml:space="preserve"> - </w:t>
            </w:r>
            <w:r w:rsidRPr="00AB4AB3">
              <w:rPr>
                <w:rFonts w:ascii="Verdana" w:hAnsi="Verdana"/>
                <w:b/>
                <w:sz w:val="22"/>
                <w:szCs w:val="22"/>
              </w:rPr>
              <w:t>zaznaczyć właściwe</w:t>
            </w:r>
            <w:r w:rsidRPr="00CF509C">
              <w:rPr>
                <w:rFonts w:ascii="Verdana" w:hAnsi="Verdana"/>
                <w:sz w:val="22"/>
                <w:szCs w:val="22"/>
              </w:rPr>
              <w:t>:</w:t>
            </w:r>
          </w:p>
        </w:tc>
      </w:tr>
      <w:tr w:rsidR="0043093D" w:rsidRPr="008652D4" w:rsidTr="0043093D">
        <w:trPr>
          <w:gridAfter w:val="1"/>
          <w:wAfter w:w="6" w:type="dxa"/>
          <w:trHeight w:val="916"/>
        </w:trPr>
        <w:tc>
          <w:tcPr>
            <w:tcW w:w="7125" w:type="dxa"/>
            <w:vAlign w:val="center"/>
          </w:tcPr>
          <w:p w:rsidR="0043093D" w:rsidRPr="00D16B60" w:rsidRDefault="0043093D" w:rsidP="0043093D">
            <w:pPr>
              <w:jc w:val="center"/>
              <w:rPr>
                <w:rFonts w:ascii="Verdana" w:hAnsi="Verdana" w:cs="Arial"/>
                <w:color w:val="000000"/>
                <w:sz w:val="22"/>
              </w:rPr>
            </w:pPr>
            <w:r w:rsidRPr="00D16B60">
              <w:rPr>
                <w:rFonts w:ascii="Verdana" w:hAnsi="Verdana" w:cs="Arial"/>
                <w:color w:val="000000"/>
                <w:sz w:val="22"/>
              </w:rPr>
              <w:t>Aspekty ekologicznego kształtowania przestrzeni na podstawie ogrodów dydaktycznych</w:t>
            </w:r>
          </w:p>
        </w:tc>
        <w:tc>
          <w:tcPr>
            <w:tcW w:w="959" w:type="dxa"/>
            <w:vAlign w:val="center"/>
          </w:tcPr>
          <w:p w:rsidR="0043093D" w:rsidRPr="00610570" w:rsidRDefault="0043093D" w:rsidP="0043093D">
            <w:pPr>
              <w:spacing w:line="243" w:lineRule="auto"/>
              <w:ind w:right="18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959" w:type="dxa"/>
            <w:vAlign w:val="center"/>
          </w:tcPr>
          <w:p w:rsidR="0043093D" w:rsidRPr="00610570" w:rsidRDefault="0043093D" w:rsidP="0043093D">
            <w:pPr>
              <w:spacing w:line="243" w:lineRule="auto"/>
              <w:ind w:right="18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</w:t>
            </w:r>
          </w:p>
        </w:tc>
        <w:tc>
          <w:tcPr>
            <w:tcW w:w="1776" w:type="dxa"/>
            <w:vAlign w:val="center"/>
          </w:tcPr>
          <w:p w:rsidR="0043093D" w:rsidRPr="00610570" w:rsidRDefault="0043093D" w:rsidP="0043093D">
            <w:pPr>
              <w:spacing w:line="243" w:lineRule="auto"/>
              <w:ind w:right="18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Lista rezerwowa</w:t>
            </w:r>
          </w:p>
        </w:tc>
      </w:tr>
      <w:tr w:rsidR="0043093D" w:rsidRPr="008652D4" w:rsidTr="0043093D">
        <w:trPr>
          <w:gridAfter w:val="1"/>
          <w:wAfter w:w="6" w:type="dxa"/>
          <w:trHeight w:val="573"/>
        </w:trPr>
        <w:tc>
          <w:tcPr>
            <w:tcW w:w="7125" w:type="dxa"/>
            <w:vAlign w:val="center"/>
          </w:tcPr>
          <w:p w:rsidR="0043093D" w:rsidRPr="00D16B60" w:rsidRDefault="0043093D" w:rsidP="0043093D">
            <w:pPr>
              <w:spacing w:line="243" w:lineRule="auto"/>
              <w:ind w:right="180"/>
              <w:jc w:val="center"/>
              <w:rPr>
                <w:rFonts w:ascii="Verdana" w:hAnsi="Verdana"/>
                <w:sz w:val="22"/>
              </w:rPr>
            </w:pPr>
            <w:r w:rsidRPr="00D16B60">
              <w:rPr>
                <w:rFonts w:ascii="Verdana" w:hAnsi="Verdana"/>
                <w:sz w:val="22"/>
              </w:rPr>
              <w:t>Od ziarniaka do bułki</w:t>
            </w:r>
          </w:p>
        </w:tc>
        <w:tc>
          <w:tcPr>
            <w:tcW w:w="959" w:type="dxa"/>
            <w:vAlign w:val="center"/>
          </w:tcPr>
          <w:p w:rsidR="0043093D" w:rsidRPr="00610570" w:rsidRDefault="0043093D" w:rsidP="0043093D">
            <w:pPr>
              <w:spacing w:line="243" w:lineRule="auto"/>
              <w:ind w:right="18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959" w:type="dxa"/>
            <w:vAlign w:val="center"/>
          </w:tcPr>
          <w:p w:rsidR="0043093D" w:rsidRPr="00610570" w:rsidRDefault="0043093D" w:rsidP="0043093D">
            <w:pPr>
              <w:spacing w:line="243" w:lineRule="auto"/>
              <w:ind w:right="18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</w:t>
            </w:r>
          </w:p>
        </w:tc>
        <w:tc>
          <w:tcPr>
            <w:tcW w:w="1776" w:type="dxa"/>
            <w:vAlign w:val="center"/>
          </w:tcPr>
          <w:p w:rsidR="0043093D" w:rsidRPr="00610570" w:rsidRDefault="0043093D" w:rsidP="0043093D">
            <w:pPr>
              <w:spacing w:line="243" w:lineRule="auto"/>
              <w:ind w:right="18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Lista rezerwowa</w:t>
            </w:r>
          </w:p>
        </w:tc>
      </w:tr>
      <w:tr w:rsidR="0043093D" w:rsidRPr="008652D4" w:rsidTr="0043093D">
        <w:trPr>
          <w:trHeight w:val="1381"/>
        </w:trPr>
        <w:tc>
          <w:tcPr>
            <w:tcW w:w="10825" w:type="dxa"/>
            <w:gridSpan w:val="5"/>
          </w:tcPr>
          <w:p w:rsidR="0043093D" w:rsidRDefault="0043093D" w:rsidP="0043093D">
            <w:pPr>
              <w:spacing w:line="243" w:lineRule="auto"/>
              <w:ind w:right="180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sz w:val="22"/>
              </w:rPr>
              <w:t xml:space="preserve">Uwagi: </w:t>
            </w:r>
            <w:r w:rsidRPr="002720A8">
              <w:rPr>
                <w:rFonts w:ascii="Verdana" w:hAnsi="Verdana"/>
                <w:i/>
                <w:sz w:val="18"/>
              </w:rPr>
              <w:t xml:space="preserve">(krótkie uzasadnienie </w:t>
            </w:r>
            <w:r>
              <w:rPr>
                <w:rFonts w:ascii="Verdana" w:hAnsi="Verdana"/>
                <w:i/>
                <w:sz w:val="18"/>
              </w:rPr>
              <w:t xml:space="preserve">wyników </w:t>
            </w:r>
            <w:r w:rsidRPr="002720A8">
              <w:rPr>
                <w:rFonts w:ascii="Verdana" w:hAnsi="Verdana"/>
                <w:i/>
                <w:sz w:val="18"/>
              </w:rPr>
              <w:t>zakwalifikowani</w:t>
            </w:r>
            <w:r>
              <w:rPr>
                <w:rFonts w:ascii="Verdana" w:hAnsi="Verdana"/>
                <w:i/>
                <w:sz w:val="18"/>
              </w:rPr>
              <w:t>a, rozpoznane potrzeby wsparcia)</w:t>
            </w:r>
          </w:p>
          <w:p w:rsidR="0043093D" w:rsidRDefault="0043093D" w:rsidP="0043093D">
            <w:pPr>
              <w:spacing w:line="243" w:lineRule="auto"/>
              <w:ind w:right="180"/>
              <w:rPr>
                <w:rFonts w:ascii="Verdana" w:hAnsi="Verdana"/>
                <w:i/>
                <w:sz w:val="18"/>
              </w:rPr>
            </w:pPr>
          </w:p>
          <w:p w:rsidR="0043093D" w:rsidRPr="00610570" w:rsidRDefault="0043093D" w:rsidP="0043093D">
            <w:pPr>
              <w:spacing w:line="243" w:lineRule="auto"/>
              <w:ind w:right="1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43093D" w:rsidRDefault="0043093D" w:rsidP="0043093D">
      <w:pPr>
        <w:spacing w:line="239" w:lineRule="auto"/>
        <w:rPr>
          <w:b/>
        </w:rPr>
      </w:pPr>
    </w:p>
    <w:p w:rsidR="0043093D" w:rsidRDefault="0043093D" w:rsidP="0043093D">
      <w:pPr>
        <w:spacing w:line="296" w:lineRule="exact"/>
      </w:pPr>
    </w:p>
    <w:p w:rsidR="0043093D" w:rsidRDefault="0043093D" w:rsidP="0043093D">
      <w:pPr>
        <w:spacing w:line="296" w:lineRule="exact"/>
      </w:pPr>
    </w:p>
    <w:p w:rsidR="0043093D" w:rsidRDefault="0043093D" w:rsidP="0043093D">
      <w:pPr>
        <w:spacing w:line="22" w:lineRule="exact"/>
      </w:pPr>
    </w:p>
    <w:p w:rsidR="0043093D" w:rsidRPr="00263184" w:rsidRDefault="0043093D" w:rsidP="0043093D">
      <w:pPr>
        <w:spacing w:line="0" w:lineRule="atLeast"/>
        <w:rPr>
          <w:rFonts w:ascii="Verdana" w:hAnsi="Verdana"/>
        </w:rPr>
      </w:pPr>
      <w:r>
        <w:rPr>
          <w:rFonts w:ascii="Verdana" w:hAnsi="Verdana"/>
          <w:sz w:val="20"/>
        </w:rPr>
        <w:t xml:space="preserve">           </w:t>
      </w:r>
      <w:r w:rsidRPr="00263184">
        <w:rPr>
          <w:rFonts w:ascii="Verdana" w:hAnsi="Verdana"/>
          <w:sz w:val="20"/>
        </w:rPr>
        <w:t xml:space="preserve">………………………………………                   </w:t>
      </w:r>
      <w:r>
        <w:rPr>
          <w:rFonts w:ascii="Verdana" w:hAnsi="Verdana"/>
          <w:sz w:val="20"/>
        </w:rPr>
        <w:t xml:space="preserve">       ………………….</w:t>
      </w:r>
      <w:r w:rsidRPr="00263184">
        <w:rPr>
          <w:rFonts w:ascii="Verdana" w:hAnsi="Verdana"/>
          <w:sz w:val="20"/>
        </w:rPr>
        <w:t>…………………………………….</w:t>
      </w:r>
    </w:p>
    <w:p w:rsidR="0043093D" w:rsidRDefault="0043093D" w:rsidP="0043093D">
      <w:pPr>
        <w:tabs>
          <w:tab w:val="left" w:pos="6880"/>
        </w:tabs>
        <w:spacing w:line="0" w:lineRule="atLeast"/>
        <w:ind w:left="3540" w:hanging="2680"/>
        <w:rPr>
          <w:rFonts w:ascii="Verdana" w:hAnsi="Verdana"/>
          <w:b/>
          <w:u w:val="single"/>
        </w:rPr>
      </w:pPr>
      <w:r w:rsidRPr="00CF509C">
        <w:rPr>
          <w:rFonts w:ascii="Verdana" w:hAnsi="Verdana"/>
          <w:sz w:val="16"/>
          <w:szCs w:val="16"/>
        </w:rPr>
        <w:t xml:space="preserve">(miejscowość, data)   </w:t>
      </w:r>
      <w:r w:rsidRPr="00CF509C">
        <w:rPr>
          <w:rFonts w:ascii="Verdana" w:hAnsi="Verdana"/>
          <w:sz w:val="16"/>
          <w:szCs w:val="16"/>
        </w:rPr>
        <w:tab/>
        <w:t xml:space="preserve">                   </w:t>
      </w:r>
      <w:r>
        <w:rPr>
          <w:rFonts w:ascii="Verdana" w:hAnsi="Verdana"/>
          <w:sz w:val="16"/>
          <w:szCs w:val="16"/>
        </w:rPr>
        <w:t xml:space="preserve">                     </w:t>
      </w:r>
      <w:r w:rsidRPr="00CF509C">
        <w:rPr>
          <w:rFonts w:ascii="Verdana" w:hAnsi="Verdana"/>
          <w:sz w:val="16"/>
          <w:szCs w:val="16"/>
        </w:rPr>
        <w:t xml:space="preserve"> podpis Dyrektora </w:t>
      </w:r>
      <w:r>
        <w:rPr>
          <w:rFonts w:ascii="Verdana" w:hAnsi="Verdana"/>
          <w:sz w:val="16"/>
          <w:szCs w:val="16"/>
        </w:rPr>
        <w:t xml:space="preserve">Szkoły </w:t>
      </w:r>
      <w:r w:rsidRPr="00CF509C">
        <w:rPr>
          <w:rFonts w:ascii="Verdana" w:hAnsi="Verdana"/>
          <w:sz w:val="16"/>
          <w:szCs w:val="16"/>
        </w:rPr>
        <w:t xml:space="preserve"> </w:t>
      </w:r>
    </w:p>
    <w:sectPr w:rsidR="0043093D" w:rsidSect="00A3275B">
      <w:headerReference w:type="default" r:id="rId8"/>
      <w:footerReference w:type="default" r:id="rId9"/>
      <w:pgSz w:w="11906" w:h="16838"/>
      <w:pgMar w:top="3402" w:right="1418" w:bottom="22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A84" w:rsidRDefault="000F0A84" w:rsidP="00BC2393">
      <w:pPr>
        <w:spacing w:after="0" w:line="240" w:lineRule="auto"/>
      </w:pPr>
      <w:r>
        <w:separator/>
      </w:r>
    </w:p>
  </w:endnote>
  <w:endnote w:type="continuationSeparator" w:id="0">
    <w:p w:rsidR="000F0A84" w:rsidRDefault="000F0A84" w:rsidP="00BC2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1EC" w:rsidRDefault="00EC01EC">
    <w:pPr>
      <w:pStyle w:val="Stopka"/>
    </w:pPr>
    <w:r>
      <w:rPr>
        <w:noProof/>
      </w:rPr>
      <w:drawing>
        <wp:anchor distT="0" distB="0" distL="114300" distR="114300" simplePos="0" relativeHeight="251668480" behindDoc="0" locked="0" layoutInCell="1" allowOverlap="1" wp14:anchorId="33A26176" wp14:editId="7781B299">
          <wp:simplePos x="0" y="0"/>
          <wp:positionH relativeFrom="margin">
            <wp:posOffset>5114925</wp:posOffset>
          </wp:positionH>
          <wp:positionV relativeFrom="paragraph">
            <wp:posOffset>-266700</wp:posOffset>
          </wp:positionV>
          <wp:extent cx="565785" cy="678180"/>
          <wp:effectExtent l="0" t="0" r="5715" b="7620"/>
          <wp:wrapTopAndBottom/>
          <wp:docPr id="54" name="Obraz 1" descr="D:\Users\umkaku03\Desktop\Gmina Wrocław herb_K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umkaku03\Desktop\Gmina Wrocław herb_KK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78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45AD8367" wp14:editId="2C96EEF2">
          <wp:simplePos x="0" y="0"/>
          <wp:positionH relativeFrom="column">
            <wp:posOffset>-238125</wp:posOffset>
          </wp:positionH>
          <wp:positionV relativeFrom="paragraph">
            <wp:posOffset>-219075</wp:posOffset>
          </wp:positionV>
          <wp:extent cx="2181225" cy="600710"/>
          <wp:effectExtent l="0" t="0" r="0" b="0"/>
          <wp:wrapNone/>
          <wp:docPr id="55" name="Obraz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L RGB.e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1225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A84" w:rsidRDefault="000F0A84" w:rsidP="00BC2393">
      <w:pPr>
        <w:spacing w:after="0" w:line="240" w:lineRule="auto"/>
      </w:pPr>
      <w:r>
        <w:separator/>
      </w:r>
    </w:p>
  </w:footnote>
  <w:footnote w:type="continuationSeparator" w:id="0">
    <w:p w:rsidR="000F0A84" w:rsidRDefault="000F0A84" w:rsidP="00BC2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393" w:rsidRDefault="00551A06" w:rsidP="00801D11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27BA398" wp14:editId="4C3FCEC4">
              <wp:simplePos x="0" y="0"/>
              <wp:positionH relativeFrom="margin">
                <wp:posOffset>-881380</wp:posOffset>
              </wp:positionH>
              <wp:positionV relativeFrom="paragraph">
                <wp:posOffset>578485</wp:posOffset>
              </wp:positionV>
              <wp:extent cx="7515225" cy="962025"/>
              <wp:effectExtent l="0" t="0" r="9525" b="9525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15225" cy="962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1A06" w:rsidRDefault="00551A06" w:rsidP="00551A06">
                          <w:pPr>
                            <w:pStyle w:val="nazwajednostki"/>
                            <w:pBdr>
                              <w:bottom w:val="single" w:sz="6" w:space="1" w:color="auto"/>
                            </w:pBdr>
                            <w:jc w:val="center"/>
                            <w:rPr>
                              <w:color w:val="782834"/>
                              <w:sz w:val="32"/>
                              <w:szCs w:val="32"/>
                            </w:rPr>
                          </w:pPr>
                        </w:p>
                        <w:p w:rsidR="00D31357" w:rsidRDefault="00D31357" w:rsidP="00551A06">
                          <w:pPr>
                            <w:pStyle w:val="nazwajednostki"/>
                            <w:jc w:val="center"/>
                            <w:rPr>
                              <w:color w:val="782834"/>
                              <w:sz w:val="32"/>
                              <w:szCs w:val="32"/>
                            </w:rPr>
                          </w:pPr>
                        </w:p>
                        <w:p w:rsidR="00551A06" w:rsidRDefault="00551A06" w:rsidP="00551A06">
                          <w:pPr>
                            <w:pStyle w:val="nazwajednostki"/>
                            <w:jc w:val="center"/>
                            <w:rPr>
                              <w:color w:val="782834"/>
                              <w:sz w:val="32"/>
                              <w:szCs w:val="32"/>
                            </w:rPr>
                          </w:pPr>
                          <w:r w:rsidRPr="00551A06">
                            <w:rPr>
                              <w:color w:val="782834"/>
                              <w:sz w:val="32"/>
                              <w:szCs w:val="32"/>
                            </w:rPr>
                            <w:t xml:space="preserve">Uniwersytet </w:t>
                          </w:r>
                          <w:r>
                            <w:rPr>
                              <w:color w:val="782834"/>
                              <w:sz w:val="32"/>
                              <w:szCs w:val="32"/>
                            </w:rPr>
                            <w:t>Mł</w:t>
                          </w:r>
                          <w:r w:rsidRPr="00551A06">
                            <w:rPr>
                              <w:color w:val="782834"/>
                              <w:sz w:val="32"/>
                              <w:szCs w:val="32"/>
                            </w:rPr>
                            <w:t xml:space="preserve">odego </w:t>
                          </w:r>
                          <w:r>
                            <w:rPr>
                              <w:color w:val="782834"/>
                              <w:sz w:val="32"/>
                              <w:szCs w:val="32"/>
                            </w:rPr>
                            <w:t>Pr</w:t>
                          </w:r>
                          <w:r w:rsidRPr="00551A06">
                            <w:rPr>
                              <w:color w:val="782834"/>
                              <w:sz w:val="32"/>
                              <w:szCs w:val="32"/>
                            </w:rPr>
                            <w:t>zyrodnika we Wrocławiu</w:t>
                          </w:r>
                        </w:p>
                        <w:p w:rsidR="007B0179" w:rsidRDefault="00551A06" w:rsidP="00F3553C">
                          <w:pPr>
                            <w:pStyle w:val="nazwajednostki"/>
                            <w:jc w:val="center"/>
                          </w:pPr>
                          <w:r w:rsidRPr="00551A06">
                            <w:rPr>
                              <w:color w:val="782834"/>
                              <w:szCs w:val="22"/>
                            </w:rPr>
                            <w:t>wnd-powr.03.01.00-00-u186/17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7BA398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-69.4pt;margin-top:45.55pt;width:591.75pt;height:75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" stroked="f">
              <v:textbox inset="0,0,0,0">
                <w:txbxContent>
                  <w:p w:rsidR="00551A06" w:rsidRDefault="00551A06" w:rsidP="00551A06">
                    <w:pPr>
                      <w:pStyle w:val="nazwajednostki"/>
                      <w:pBdr>
                        <w:bottom w:val="single" w:sz="6" w:space="1" w:color="auto"/>
                      </w:pBdr>
                      <w:jc w:val="center"/>
                      <w:rPr>
                        <w:color w:val="782834"/>
                        <w:sz w:val="32"/>
                        <w:szCs w:val="32"/>
                      </w:rPr>
                    </w:pPr>
                  </w:p>
                  <w:p w:rsidR="00D31357" w:rsidRDefault="00D31357" w:rsidP="00551A06">
                    <w:pPr>
                      <w:pStyle w:val="nazwajednostki"/>
                      <w:jc w:val="center"/>
                      <w:rPr>
                        <w:color w:val="782834"/>
                        <w:sz w:val="32"/>
                        <w:szCs w:val="32"/>
                      </w:rPr>
                    </w:pPr>
                  </w:p>
                  <w:p w:rsidR="00551A06" w:rsidRDefault="00551A06" w:rsidP="00551A06">
                    <w:pPr>
                      <w:pStyle w:val="nazwajednostki"/>
                      <w:jc w:val="center"/>
                      <w:rPr>
                        <w:color w:val="782834"/>
                        <w:sz w:val="32"/>
                        <w:szCs w:val="32"/>
                      </w:rPr>
                    </w:pPr>
                    <w:r w:rsidRPr="00551A06">
                      <w:rPr>
                        <w:color w:val="782834"/>
                        <w:sz w:val="32"/>
                        <w:szCs w:val="32"/>
                      </w:rPr>
                      <w:t xml:space="preserve">Uniwersytet </w:t>
                    </w:r>
                    <w:r>
                      <w:rPr>
                        <w:color w:val="782834"/>
                        <w:sz w:val="32"/>
                        <w:szCs w:val="32"/>
                      </w:rPr>
                      <w:t>Mł</w:t>
                    </w:r>
                    <w:r w:rsidRPr="00551A06">
                      <w:rPr>
                        <w:color w:val="782834"/>
                        <w:sz w:val="32"/>
                        <w:szCs w:val="32"/>
                      </w:rPr>
                      <w:t xml:space="preserve">odego </w:t>
                    </w:r>
                    <w:r>
                      <w:rPr>
                        <w:color w:val="782834"/>
                        <w:sz w:val="32"/>
                        <w:szCs w:val="32"/>
                      </w:rPr>
                      <w:t>Pr</w:t>
                    </w:r>
                    <w:r w:rsidRPr="00551A06">
                      <w:rPr>
                        <w:color w:val="782834"/>
                        <w:sz w:val="32"/>
                        <w:szCs w:val="32"/>
                      </w:rPr>
                      <w:t>zyrodnika we Wrocławiu</w:t>
                    </w:r>
                  </w:p>
                  <w:p w:rsidR="007B0179" w:rsidRDefault="00551A06" w:rsidP="00F3553C">
                    <w:pPr>
                      <w:pStyle w:val="nazwajednostki"/>
                      <w:jc w:val="center"/>
                    </w:pPr>
                    <w:r w:rsidRPr="00551A06">
                      <w:rPr>
                        <w:color w:val="782834"/>
                        <w:szCs w:val="22"/>
                      </w:rPr>
                      <w:t>wnd-powr.03.01.00-00-u186/17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D741F">
      <w:rPr>
        <w:rFonts w:ascii="Calibri" w:eastAsia="Calibri" w:hAnsi="Calibri" w:cs="Calibri"/>
        <w:noProof/>
      </w:rPr>
      <w:drawing>
        <wp:inline distT="0" distB="0" distL="0" distR="0" wp14:anchorId="409C80B6" wp14:editId="4F02A5E0">
          <wp:extent cx="5760720" cy="737569"/>
          <wp:effectExtent l="0" t="0" r="0" b="5715"/>
          <wp:docPr id="53" name="Obraz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5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51A06" w:rsidRDefault="00551A06" w:rsidP="00801D11">
    <w:pPr>
      <w:pStyle w:val="Nagwek"/>
    </w:pPr>
  </w:p>
  <w:p w:rsidR="00551A06" w:rsidRDefault="00551A06" w:rsidP="00801D11">
    <w:pPr>
      <w:pStyle w:val="Nagwek"/>
    </w:pPr>
  </w:p>
  <w:p w:rsidR="00551A06" w:rsidRPr="00801D11" w:rsidRDefault="00551A06" w:rsidP="00801D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2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F"/>
    <w:multiLevelType w:val="multilevel"/>
    <w:tmpl w:val="07F2084E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6" w15:restartNumberingAfterBreak="0">
    <w:nsid w:val="023D0B8E"/>
    <w:multiLevelType w:val="hybridMultilevel"/>
    <w:tmpl w:val="933879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2676974"/>
    <w:multiLevelType w:val="multilevel"/>
    <w:tmpl w:val="A0E4B5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 w15:restartNumberingAfterBreak="0">
    <w:nsid w:val="158F4DAE"/>
    <w:multiLevelType w:val="multilevel"/>
    <w:tmpl w:val="8D267D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  <w:i w:val="0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" w15:restartNumberingAfterBreak="0">
    <w:nsid w:val="15B44624"/>
    <w:multiLevelType w:val="hybridMultilevel"/>
    <w:tmpl w:val="490A63D6"/>
    <w:lvl w:ilvl="0" w:tplc="04150011">
      <w:start w:val="1"/>
      <w:numFmt w:val="decimal"/>
      <w:lvlText w:val="%1)"/>
      <w:lvlJc w:val="left"/>
      <w:pPr>
        <w:ind w:left="7307" w:hanging="360"/>
      </w:pPr>
    </w:lvl>
    <w:lvl w:ilvl="1" w:tplc="04150019" w:tentative="1">
      <w:start w:val="1"/>
      <w:numFmt w:val="lowerLetter"/>
      <w:lvlText w:val="%2."/>
      <w:lvlJc w:val="left"/>
      <w:pPr>
        <w:ind w:left="8027" w:hanging="360"/>
      </w:pPr>
    </w:lvl>
    <w:lvl w:ilvl="2" w:tplc="0415001B" w:tentative="1">
      <w:start w:val="1"/>
      <w:numFmt w:val="lowerRoman"/>
      <w:lvlText w:val="%3."/>
      <w:lvlJc w:val="right"/>
      <w:pPr>
        <w:ind w:left="8747" w:hanging="180"/>
      </w:pPr>
    </w:lvl>
    <w:lvl w:ilvl="3" w:tplc="0415000F">
      <w:start w:val="1"/>
      <w:numFmt w:val="decimal"/>
      <w:lvlText w:val="%4."/>
      <w:lvlJc w:val="left"/>
      <w:pPr>
        <w:ind w:left="9467" w:hanging="360"/>
      </w:pPr>
    </w:lvl>
    <w:lvl w:ilvl="4" w:tplc="04150019" w:tentative="1">
      <w:start w:val="1"/>
      <w:numFmt w:val="lowerLetter"/>
      <w:lvlText w:val="%5."/>
      <w:lvlJc w:val="left"/>
      <w:pPr>
        <w:ind w:left="10187" w:hanging="360"/>
      </w:pPr>
    </w:lvl>
    <w:lvl w:ilvl="5" w:tplc="0415001B" w:tentative="1">
      <w:start w:val="1"/>
      <w:numFmt w:val="lowerRoman"/>
      <w:lvlText w:val="%6."/>
      <w:lvlJc w:val="right"/>
      <w:pPr>
        <w:ind w:left="10907" w:hanging="180"/>
      </w:pPr>
    </w:lvl>
    <w:lvl w:ilvl="6" w:tplc="0415000F" w:tentative="1">
      <w:start w:val="1"/>
      <w:numFmt w:val="decimal"/>
      <w:lvlText w:val="%7."/>
      <w:lvlJc w:val="left"/>
      <w:pPr>
        <w:ind w:left="11627" w:hanging="360"/>
      </w:pPr>
    </w:lvl>
    <w:lvl w:ilvl="7" w:tplc="04150019" w:tentative="1">
      <w:start w:val="1"/>
      <w:numFmt w:val="lowerLetter"/>
      <w:lvlText w:val="%8."/>
      <w:lvlJc w:val="left"/>
      <w:pPr>
        <w:ind w:left="12347" w:hanging="360"/>
      </w:pPr>
    </w:lvl>
    <w:lvl w:ilvl="8" w:tplc="0415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10" w15:restartNumberingAfterBreak="0">
    <w:nsid w:val="19B971F9"/>
    <w:multiLevelType w:val="hybridMultilevel"/>
    <w:tmpl w:val="28D0F9BE"/>
    <w:lvl w:ilvl="0" w:tplc="E80A6BD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1AF90928"/>
    <w:multiLevelType w:val="hybridMultilevel"/>
    <w:tmpl w:val="CBB2E5F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182012"/>
    <w:multiLevelType w:val="hybridMultilevel"/>
    <w:tmpl w:val="06B6CF5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5277EEA"/>
    <w:multiLevelType w:val="hybridMultilevel"/>
    <w:tmpl w:val="4220272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5BD6C3C"/>
    <w:multiLevelType w:val="hybridMultilevel"/>
    <w:tmpl w:val="D644831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5" w15:restartNumberingAfterBreak="0">
    <w:nsid w:val="263C7616"/>
    <w:multiLevelType w:val="multilevel"/>
    <w:tmpl w:val="5C6AE2A8"/>
    <w:lvl w:ilvl="0">
      <w:start w:val="4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  <w:i w:val="0"/>
        <w:iCs w:val="0"/>
        <w:color w:val="000000" w:themeColor="text1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BEB013C"/>
    <w:multiLevelType w:val="hybridMultilevel"/>
    <w:tmpl w:val="81EA87D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BFC2713"/>
    <w:multiLevelType w:val="hybridMultilevel"/>
    <w:tmpl w:val="AE2654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258BF4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D524CFA"/>
    <w:multiLevelType w:val="hybridMultilevel"/>
    <w:tmpl w:val="769A7A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DD62BC6"/>
    <w:multiLevelType w:val="hybridMultilevel"/>
    <w:tmpl w:val="F0A6967A"/>
    <w:lvl w:ilvl="0" w:tplc="C1E2A3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07E0D84"/>
    <w:multiLevelType w:val="multilevel"/>
    <w:tmpl w:val="CFB021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2" w15:restartNumberingAfterBreak="0">
    <w:nsid w:val="32C55D67"/>
    <w:multiLevelType w:val="hybridMultilevel"/>
    <w:tmpl w:val="39445F16"/>
    <w:lvl w:ilvl="0" w:tplc="1422C3D4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F11002"/>
    <w:multiLevelType w:val="multilevel"/>
    <w:tmpl w:val="318E78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4" w15:restartNumberingAfterBreak="0">
    <w:nsid w:val="35843E75"/>
    <w:multiLevelType w:val="multilevel"/>
    <w:tmpl w:val="559258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36E40B13"/>
    <w:multiLevelType w:val="hybridMultilevel"/>
    <w:tmpl w:val="1A42CED0"/>
    <w:lvl w:ilvl="0" w:tplc="EFAAF1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 w:tplc="8FD43E3C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98D07D6"/>
    <w:multiLevelType w:val="multilevel"/>
    <w:tmpl w:val="78EC73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7" w15:restartNumberingAfterBreak="0">
    <w:nsid w:val="3B2E0F87"/>
    <w:multiLevelType w:val="multilevel"/>
    <w:tmpl w:val="D9ECF6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8" w15:restartNumberingAfterBreak="0">
    <w:nsid w:val="3F503073"/>
    <w:multiLevelType w:val="hybridMultilevel"/>
    <w:tmpl w:val="9F5ADF6A"/>
    <w:lvl w:ilvl="0" w:tplc="0A72FE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 w:tplc="04150011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 w:tplc="73503D72">
      <w:start w:val="1"/>
      <w:numFmt w:val="ordinal"/>
      <w:lvlText w:val="%3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0E67223"/>
    <w:multiLevelType w:val="hybridMultilevel"/>
    <w:tmpl w:val="82D2360E"/>
    <w:lvl w:ilvl="0" w:tplc="327876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0EA0B41"/>
    <w:multiLevelType w:val="multilevel"/>
    <w:tmpl w:val="FE54755A"/>
    <w:lvl w:ilvl="0">
      <w:start w:val="4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  <w:i w:val="0"/>
        <w:iCs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i w:val="0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1" w15:restartNumberingAfterBreak="0">
    <w:nsid w:val="45482952"/>
    <w:multiLevelType w:val="hybridMultilevel"/>
    <w:tmpl w:val="5B900600"/>
    <w:lvl w:ilvl="0" w:tplc="04150011">
      <w:start w:val="1"/>
      <w:numFmt w:val="decimal"/>
      <w:lvlText w:val="%1)"/>
      <w:lvlJc w:val="left"/>
      <w:pPr>
        <w:ind w:left="1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32" w15:restartNumberingAfterBreak="0">
    <w:nsid w:val="4B54267D"/>
    <w:multiLevelType w:val="multilevel"/>
    <w:tmpl w:val="93BADFAE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33" w15:restartNumberingAfterBreak="0">
    <w:nsid w:val="4B88756F"/>
    <w:multiLevelType w:val="multilevel"/>
    <w:tmpl w:val="318E78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4" w15:restartNumberingAfterBreak="0">
    <w:nsid w:val="50837207"/>
    <w:multiLevelType w:val="hybridMultilevel"/>
    <w:tmpl w:val="CBF27D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54A16066"/>
    <w:multiLevelType w:val="multilevel"/>
    <w:tmpl w:val="365CC312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)"/>
      <w:lvlJc w:val="left"/>
      <w:pPr>
        <w:tabs>
          <w:tab w:val="num" w:pos="5038"/>
        </w:tabs>
        <w:ind w:left="5038" w:hanging="360"/>
      </w:pPr>
      <w:rPr>
        <w:rFonts w:ascii="Arial" w:eastAsiaTheme="minorHAnsi" w:hAnsi="Arial" w:cs="Arial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55207802"/>
    <w:multiLevelType w:val="hybridMultilevel"/>
    <w:tmpl w:val="55E24FC8"/>
    <w:lvl w:ilvl="0" w:tplc="0A72FEB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AC3326F"/>
    <w:multiLevelType w:val="hybridMultilevel"/>
    <w:tmpl w:val="5994D99E"/>
    <w:lvl w:ilvl="0" w:tplc="EABCA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897109"/>
    <w:multiLevelType w:val="multilevel"/>
    <w:tmpl w:val="AE78C6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9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40" w15:restartNumberingAfterBreak="0">
    <w:nsid w:val="5C905BF2"/>
    <w:multiLevelType w:val="multilevel"/>
    <w:tmpl w:val="3F0296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i w:val="0"/>
        <w:color w:val="000000" w:themeColor="text1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1" w15:restartNumberingAfterBreak="0">
    <w:nsid w:val="5D223C56"/>
    <w:multiLevelType w:val="hybridMultilevel"/>
    <w:tmpl w:val="8662D78C"/>
    <w:lvl w:ilvl="0" w:tplc="23E2E226">
      <w:start w:val="1"/>
      <w:numFmt w:val="ordinal"/>
      <w:lvlText w:val="%1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13175F"/>
    <w:multiLevelType w:val="hybridMultilevel"/>
    <w:tmpl w:val="62F85B56"/>
    <w:lvl w:ilvl="0" w:tplc="C512E764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8AE0DD8"/>
    <w:multiLevelType w:val="hybridMultilevel"/>
    <w:tmpl w:val="96C6AA06"/>
    <w:lvl w:ilvl="0" w:tplc="FA8C55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D120AE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9877AD3"/>
    <w:multiLevelType w:val="hybridMultilevel"/>
    <w:tmpl w:val="83D87748"/>
    <w:lvl w:ilvl="0" w:tplc="0A72FE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8B09BB"/>
    <w:multiLevelType w:val="hybridMultilevel"/>
    <w:tmpl w:val="1400C306"/>
    <w:lvl w:ilvl="0" w:tplc="0A72FE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 w:tplc="04150011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 w:tplc="04150011">
      <w:start w:val="1"/>
      <w:numFmt w:val="decimal"/>
      <w:lvlText w:val="%3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B45BEF"/>
    <w:multiLevelType w:val="multilevel"/>
    <w:tmpl w:val="712662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7" w15:restartNumberingAfterBreak="0">
    <w:nsid w:val="7E111EA0"/>
    <w:multiLevelType w:val="multilevel"/>
    <w:tmpl w:val="5C6AE2A8"/>
    <w:lvl w:ilvl="0">
      <w:start w:val="4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  <w:i w:val="0"/>
        <w:iCs w:val="0"/>
        <w:color w:val="000000" w:themeColor="text1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16"/>
  </w:num>
  <w:num w:numId="2">
    <w:abstractNumId w:val="39"/>
  </w:num>
  <w:num w:numId="3">
    <w:abstractNumId w:val="13"/>
  </w:num>
  <w:num w:numId="4">
    <w:abstractNumId w:val="43"/>
  </w:num>
  <w:num w:numId="5">
    <w:abstractNumId w:val="18"/>
  </w:num>
  <w:num w:numId="6">
    <w:abstractNumId w:val="46"/>
  </w:num>
  <w:num w:numId="7">
    <w:abstractNumId w:val="33"/>
  </w:num>
  <w:num w:numId="8">
    <w:abstractNumId w:val="29"/>
  </w:num>
  <w:num w:numId="9">
    <w:abstractNumId w:val="24"/>
  </w:num>
  <w:num w:numId="10">
    <w:abstractNumId w:val="10"/>
  </w:num>
  <w:num w:numId="11">
    <w:abstractNumId w:val="31"/>
  </w:num>
  <w:num w:numId="12">
    <w:abstractNumId w:val="20"/>
  </w:num>
  <w:num w:numId="13">
    <w:abstractNumId w:val="34"/>
  </w:num>
  <w:num w:numId="14">
    <w:abstractNumId w:val="21"/>
  </w:num>
  <w:num w:numId="15">
    <w:abstractNumId w:val="7"/>
  </w:num>
  <w:num w:numId="16">
    <w:abstractNumId w:val="38"/>
  </w:num>
  <w:num w:numId="17">
    <w:abstractNumId w:val="26"/>
  </w:num>
  <w:num w:numId="18">
    <w:abstractNumId w:val="25"/>
  </w:num>
  <w:num w:numId="19">
    <w:abstractNumId w:val="28"/>
  </w:num>
  <w:num w:numId="20">
    <w:abstractNumId w:val="37"/>
  </w:num>
  <w:num w:numId="21">
    <w:abstractNumId w:val="11"/>
  </w:num>
  <w:num w:numId="22">
    <w:abstractNumId w:val="17"/>
  </w:num>
  <w:num w:numId="23">
    <w:abstractNumId w:val="27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32"/>
  </w:num>
  <w:num w:numId="28">
    <w:abstractNumId w:val="41"/>
  </w:num>
  <w:num w:numId="29">
    <w:abstractNumId w:val="40"/>
  </w:num>
  <w:num w:numId="30">
    <w:abstractNumId w:val="22"/>
  </w:num>
  <w:num w:numId="31">
    <w:abstractNumId w:val="15"/>
  </w:num>
  <w:num w:numId="32">
    <w:abstractNumId w:val="9"/>
  </w:num>
  <w:num w:numId="33">
    <w:abstractNumId w:val="30"/>
  </w:num>
  <w:num w:numId="34">
    <w:abstractNumId w:val="44"/>
  </w:num>
  <w:num w:numId="35">
    <w:abstractNumId w:val="8"/>
  </w:num>
  <w:num w:numId="36">
    <w:abstractNumId w:val="36"/>
  </w:num>
  <w:num w:numId="37">
    <w:abstractNumId w:val="14"/>
  </w:num>
  <w:num w:numId="38">
    <w:abstractNumId w:val="23"/>
  </w:num>
  <w:num w:numId="39">
    <w:abstractNumId w:val="12"/>
  </w:num>
  <w:num w:numId="40">
    <w:abstractNumId w:val="19"/>
  </w:num>
  <w:num w:numId="41">
    <w:abstractNumId w:val="45"/>
  </w:num>
  <w:num w:numId="42">
    <w:abstractNumId w:val="47"/>
  </w:num>
  <w:num w:numId="43">
    <w:abstractNumId w:val="0"/>
  </w:num>
  <w:num w:numId="44">
    <w:abstractNumId w:val="2"/>
  </w:num>
  <w:num w:numId="45">
    <w:abstractNumId w:val="3"/>
  </w:num>
  <w:num w:numId="46">
    <w:abstractNumId w:val="4"/>
  </w:num>
  <w:num w:numId="47">
    <w:abstractNumId w:val="5"/>
  </w:num>
  <w:num w:numId="48">
    <w:abstractNumId w:val="4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393"/>
    <w:rsid w:val="00053A69"/>
    <w:rsid w:val="000722E3"/>
    <w:rsid w:val="000F0A84"/>
    <w:rsid w:val="001D60BC"/>
    <w:rsid w:val="002B4FD9"/>
    <w:rsid w:val="002C3037"/>
    <w:rsid w:val="003149A5"/>
    <w:rsid w:val="003632E9"/>
    <w:rsid w:val="00372CDB"/>
    <w:rsid w:val="003950D6"/>
    <w:rsid w:val="0043093D"/>
    <w:rsid w:val="004E28B6"/>
    <w:rsid w:val="00521E37"/>
    <w:rsid w:val="00551A06"/>
    <w:rsid w:val="0059249D"/>
    <w:rsid w:val="005E50C0"/>
    <w:rsid w:val="00696083"/>
    <w:rsid w:val="006C4DEA"/>
    <w:rsid w:val="006D01F2"/>
    <w:rsid w:val="006D741F"/>
    <w:rsid w:val="007B0179"/>
    <w:rsid w:val="007C67DD"/>
    <w:rsid w:val="008035C1"/>
    <w:rsid w:val="00964C20"/>
    <w:rsid w:val="00972043"/>
    <w:rsid w:val="00A3275B"/>
    <w:rsid w:val="00AA2653"/>
    <w:rsid w:val="00B20D32"/>
    <w:rsid w:val="00B66F7A"/>
    <w:rsid w:val="00BC2393"/>
    <w:rsid w:val="00BE66A9"/>
    <w:rsid w:val="00CD4BEB"/>
    <w:rsid w:val="00D31357"/>
    <w:rsid w:val="00D47DC2"/>
    <w:rsid w:val="00D97176"/>
    <w:rsid w:val="00DE1AE3"/>
    <w:rsid w:val="00E4527C"/>
    <w:rsid w:val="00E537D2"/>
    <w:rsid w:val="00E95BDD"/>
    <w:rsid w:val="00EC01EC"/>
    <w:rsid w:val="00F3553C"/>
    <w:rsid w:val="00F62F0E"/>
    <w:rsid w:val="00F9448D"/>
    <w:rsid w:val="00FF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F1C884-0CFA-4E75-99AF-B80224BEE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C2393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C2393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C239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C2393"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C239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C2393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C2393"/>
    <w:pPr>
      <w:keepNext/>
      <w:spacing w:after="120" w:line="240" w:lineRule="auto"/>
      <w:outlineLvl w:val="6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C239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C2393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C239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C2393"/>
    <w:rPr>
      <w:rFonts w:ascii="Arial" w:eastAsia="Times New Roman" w:hAnsi="Arial" w:cs="Arial"/>
      <w:b/>
      <w:bCs/>
      <w:lang w:eastAsia="pl-PL"/>
    </w:rPr>
  </w:style>
  <w:style w:type="character" w:customStyle="1" w:styleId="Nagwek3Znak">
    <w:name w:val="Nagłówek 3 Znak"/>
    <w:basedOn w:val="Domylnaczcionkaakapitu"/>
    <w:link w:val="Nagwek3"/>
    <w:rsid w:val="00BC239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BC2393"/>
    <w:rPr>
      <w:rFonts w:ascii="Arial" w:eastAsia="Times New Roman" w:hAnsi="Arial" w:cs="Arial"/>
      <w:b/>
      <w:bCs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C2393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BC239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BC239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C239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C2393"/>
    <w:rPr>
      <w:rFonts w:ascii="Arial" w:eastAsia="Times New Roman" w:hAnsi="Arial" w:cs="Aria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C2393"/>
  </w:style>
  <w:style w:type="paragraph" w:styleId="Stopka">
    <w:name w:val="footer"/>
    <w:basedOn w:val="Normalny"/>
    <w:link w:val="StopkaZnak"/>
    <w:uiPriority w:val="99"/>
    <w:rsid w:val="00BC23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C23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BC2393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semiHidden/>
    <w:rsid w:val="00BC23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semiHidden/>
    <w:rsid w:val="00BC23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BC239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C23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23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BC23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23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C23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23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C239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2393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C239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C23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BC2393"/>
    <w:pPr>
      <w:spacing w:after="0" w:line="36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C2393"/>
    <w:rPr>
      <w:rFonts w:ascii="Arial" w:eastAsia="Times New Roman" w:hAnsi="Arial" w:cs="Arial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BC2393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2393"/>
    <w:rPr>
      <w:rFonts w:ascii="Arial" w:eastAsia="Times New Roman" w:hAnsi="Arial" w:cs="Arial"/>
      <w:lang w:eastAsia="pl-PL"/>
    </w:rPr>
  </w:style>
  <w:style w:type="paragraph" w:styleId="Tekstpodstawowywcity3">
    <w:name w:val="Body Text Indent 3"/>
    <w:basedOn w:val="Normalny"/>
    <w:link w:val="Tekstpodstawowywcity3Znak"/>
    <w:rsid w:val="00BC239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C239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BC239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C23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2">
    <w:name w:val="Body Text 22"/>
    <w:basedOn w:val="Normalny"/>
    <w:rsid w:val="00BC23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eltit1">
    <w:name w:val="eltit1"/>
    <w:rsid w:val="00BC2393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BC2393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C239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Zwykytekst">
    <w:name w:val="Plain Text"/>
    <w:basedOn w:val="Normalny"/>
    <w:link w:val="ZwykytekstZnak"/>
    <w:rsid w:val="00BC239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C2393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font6">
    <w:name w:val="font6"/>
    <w:basedOn w:val="Normalny"/>
    <w:rsid w:val="00BC2393"/>
    <w:pPr>
      <w:spacing w:before="100" w:after="100" w:line="240" w:lineRule="auto"/>
    </w:pPr>
    <w:rPr>
      <w:rFonts w:ascii="Times New Roman" w:eastAsia="Arial Unicode MS" w:hAnsi="Times New Roman" w:cs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BC23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BC23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C239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UyteHipercze">
    <w:name w:val="FollowedHyperlink"/>
    <w:rsid w:val="00BC2393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rsid w:val="00BC23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C23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BC2393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BC2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BC2393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  <w:lang w:eastAsia="pl-PL"/>
    </w:rPr>
  </w:style>
  <w:style w:type="character" w:customStyle="1" w:styleId="PodtytuZnak">
    <w:name w:val="Podtytuł Znak"/>
    <w:basedOn w:val="Domylnaczcionkaakapitu"/>
    <w:link w:val="Podtytu"/>
    <w:rsid w:val="00BC2393"/>
    <w:rPr>
      <w:rFonts w:ascii="Tahoma" w:eastAsia="Times New Roman" w:hAnsi="Tahoma" w:cs="Tahoma"/>
      <w:b/>
      <w:bCs/>
      <w:lang w:eastAsia="pl-PL"/>
    </w:rPr>
  </w:style>
  <w:style w:type="paragraph" w:customStyle="1" w:styleId="xl33">
    <w:name w:val="xl33"/>
    <w:basedOn w:val="Normalny"/>
    <w:rsid w:val="00BC2393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BC239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C2393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BC2393"/>
    <w:pPr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BC2393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 w:cs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BC2393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 w:cs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BC2393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BC2393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BC2393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BC2393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BC2393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styleId="Hipercze">
    <w:name w:val="Hyperlink"/>
    <w:uiPriority w:val="99"/>
    <w:rsid w:val="00BC2393"/>
    <w:rPr>
      <w:color w:val="0000FF"/>
      <w:u w:val="single"/>
    </w:rPr>
  </w:style>
  <w:style w:type="paragraph" w:customStyle="1" w:styleId="Tytuowa1">
    <w:name w:val="Tytułowa 1"/>
    <w:basedOn w:val="Tytu"/>
    <w:rsid w:val="00BC2393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BC239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rsid w:val="00BC239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rsid w:val="00BC2393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BC2393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BC2393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BC2393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BC2393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BC23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BC2393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BC23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BC2393"/>
    <w:rPr>
      <w:sz w:val="16"/>
      <w:szCs w:val="16"/>
    </w:rPr>
  </w:style>
  <w:style w:type="paragraph" w:customStyle="1" w:styleId="xl151">
    <w:name w:val="xl151"/>
    <w:basedOn w:val="Normalny"/>
    <w:rsid w:val="00BC2393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BC2393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BC23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BC2393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C2393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rsid w:val="00BC2393"/>
    <w:rPr>
      <w:vertAlign w:val="superscript"/>
    </w:rPr>
  </w:style>
  <w:style w:type="paragraph" w:customStyle="1" w:styleId="tekst">
    <w:name w:val="tekst"/>
    <w:basedOn w:val="Normalny"/>
    <w:rsid w:val="00BC2393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h11">
    <w:name w:val="h11"/>
    <w:rsid w:val="00BC2393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BC23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BC2393"/>
    <w:rPr>
      <w:b/>
      <w:bCs/>
    </w:rPr>
  </w:style>
  <w:style w:type="character" w:customStyle="1" w:styleId="Teksttreci2">
    <w:name w:val="Tekst treści (2)_"/>
    <w:link w:val="Teksttreci20"/>
    <w:rsid w:val="00BC2393"/>
    <w:rPr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C2393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BC2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BC2393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Teksttreci">
    <w:name w:val="Tekst treści_"/>
    <w:rsid w:val="00BC23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BC23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uiPriority w:val="34"/>
    <w:qFormat/>
    <w:rsid w:val="00BC239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BC2393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Times New Roman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BC2393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Times New Roman"/>
      <w:sz w:val="24"/>
      <w:szCs w:val="24"/>
      <w:lang w:eastAsia="pl-PL"/>
    </w:rPr>
  </w:style>
  <w:style w:type="paragraph" w:customStyle="1" w:styleId="Default">
    <w:name w:val="Default"/>
    <w:rsid w:val="00BC239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CMSHeadL7">
    <w:name w:val="CMS Head L7"/>
    <w:basedOn w:val="Normalny"/>
    <w:rsid w:val="00BC2393"/>
    <w:pPr>
      <w:numPr>
        <w:ilvl w:val="6"/>
        <w:numId w:val="2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/>
    </w:rPr>
  </w:style>
  <w:style w:type="paragraph" w:customStyle="1" w:styleId="nazwaPL">
    <w:name w:val="nazwa PL"/>
    <w:basedOn w:val="Normalny"/>
    <w:uiPriority w:val="99"/>
    <w:rsid w:val="006D741F"/>
    <w:pPr>
      <w:autoSpaceDE w:val="0"/>
      <w:autoSpaceDN w:val="0"/>
      <w:adjustRightInd w:val="0"/>
      <w:spacing w:after="0" w:line="200" w:lineRule="atLeast"/>
      <w:jc w:val="center"/>
      <w:textAlignment w:val="center"/>
    </w:pPr>
    <w:rPr>
      <w:rFonts w:ascii="Adobe Garamond Pro" w:hAnsi="Adobe Garamond Pro" w:cs="Adobe Garamond Pro"/>
      <w:smallCaps/>
      <w:color w:val="FFFFFF"/>
      <w:sz w:val="18"/>
      <w:szCs w:val="18"/>
    </w:rPr>
  </w:style>
  <w:style w:type="paragraph" w:customStyle="1" w:styleId="nagwekfunkcja">
    <w:name w:val="nagłówek funkcja"/>
    <w:basedOn w:val="nazwaPL"/>
    <w:uiPriority w:val="99"/>
    <w:rsid w:val="006D741F"/>
    <w:pPr>
      <w:spacing w:line="416" w:lineRule="atLeast"/>
    </w:pPr>
    <w:rPr>
      <w:sz w:val="23"/>
      <w:szCs w:val="23"/>
    </w:rPr>
  </w:style>
  <w:style w:type="paragraph" w:customStyle="1" w:styleId="BasicParagraph">
    <w:name w:val="[Basic Paragraph]"/>
    <w:basedOn w:val="Normalny"/>
    <w:uiPriority w:val="99"/>
    <w:rsid w:val="006D741F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nazwajednostki">
    <w:name w:val="nazwa jednostki"/>
    <w:basedOn w:val="BasicParagraph"/>
    <w:qFormat/>
    <w:rsid w:val="006D741F"/>
    <w:pPr>
      <w:tabs>
        <w:tab w:val="left" w:pos="340"/>
      </w:tabs>
      <w:spacing w:line="240" w:lineRule="auto"/>
    </w:pPr>
    <w:rPr>
      <w:smallCaps/>
      <w:color w:val="auto"/>
      <w:kern w:val="22"/>
      <w:sz w:val="22"/>
      <w:szCs w:val="18"/>
      <w:lang w:val="pl-PL"/>
    </w:rPr>
  </w:style>
  <w:style w:type="paragraph" w:customStyle="1" w:styleId="stopkaadresowa">
    <w:name w:val="stopka adresowa"/>
    <w:basedOn w:val="BasicParagraph"/>
    <w:qFormat/>
    <w:rsid w:val="006D741F"/>
    <w:pPr>
      <w:pBdr>
        <w:left w:val="single" w:sz="6" w:space="6" w:color="782834"/>
      </w:pBdr>
      <w:tabs>
        <w:tab w:val="left" w:pos="340"/>
      </w:tabs>
      <w:spacing w:line="240" w:lineRule="auto"/>
    </w:pPr>
    <w:rPr>
      <w:color w:val="auto"/>
      <w:sz w:val="18"/>
      <w:szCs w:val="18"/>
      <w:lang w:val="en-GB"/>
    </w:rPr>
  </w:style>
  <w:style w:type="character" w:customStyle="1" w:styleId="apple-style-span">
    <w:name w:val="apple-style-span"/>
    <w:basedOn w:val="Domylnaczcionkaakapitu"/>
    <w:rsid w:val="006D741F"/>
  </w:style>
  <w:style w:type="paragraph" w:customStyle="1" w:styleId="Style46">
    <w:name w:val="Style46"/>
    <w:basedOn w:val="Normalny"/>
    <w:rsid w:val="006D741F"/>
    <w:pPr>
      <w:widowControl w:val="0"/>
      <w:autoSpaceDE w:val="0"/>
      <w:autoSpaceDN w:val="0"/>
      <w:adjustRightInd w:val="0"/>
      <w:spacing w:after="0" w:line="504" w:lineRule="exact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ontStyle59">
    <w:name w:val="Font Style59"/>
    <w:rsid w:val="006D741F"/>
    <w:rPr>
      <w:rFonts w:ascii="Times New Roman" w:hAnsi="Times New Roman" w:cs="Times New Roman"/>
      <w:sz w:val="20"/>
      <w:szCs w:val="20"/>
    </w:rPr>
  </w:style>
  <w:style w:type="paragraph" w:customStyle="1" w:styleId="ListParagraph1">
    <w:name w:val="List Paragraph1"/>
    <w:basedOn w:val="Normalny"/>
    <w:rsid w:val="006D741F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Arial" w:eastAsia="Calibri" w:hAnsi="Arial" w:cs="Arial"/>
      <w:sz w:val="20"/>
      <w:szCs w:val="20"/>
      <w:lang w:eastAsia="pl-PL"/>
    </w:rPr>
  </w:style>
  <w:style w:type="character" w:customStyle="1" w:styleId="Domylnaczcionkaakapitu1">
    <w:name w:val="Domyślna czcionka akapitu1"/>
    <w:uiPriority w:val="99"/>
    <w:rsid w:val="006D741F"/>
  </w:style>
  <w:style w:type="paragraph" w:customStyle="1" w:styleId="m6481799648767035760gmail-msolistparagraph">
    <w:name w:val="m_6481799648767035760gmail-msolistparagraph"/>
    <w:basedOn w:val="Normalny"/>
    <w:rsid w:val="006D7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przypiswdolnych">
    <w:name w:val="Znaki przypisów dolnych"/>
    <w:rsid w:val="00F35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5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079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4813E-ABC1-4439-AA41-6F43EFD5F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Kropop</dc:creator>
  <cp:lastModifiedBy>Agnieszka Lipowicz</cp:lastModifiedBy>
  <cp:revision>3</cp:revision>
  <dcterms:created xsi:type="dcterms:W3CDTF">2018-09-11T10:44:00Z</dcterms:created>
  <dcterms:modified xsi:type="dcterms:W3CDTF">2021-01-26T08:25:00Z</dcterms:modified>
</cp:coreProperties>
</file>